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56BD7" w14:textId="4E086062" w:rsidR="007166CE" w:rsidRDefault="00894E23" w:rsidP="001057C0">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2666BB1" wp14:editId="6BA1F8E3">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87040E" w14:textId="77777777" w:rsidR="00493B65" w:rsidRDefault="007166CE" w:rsidP="001057C0">
      <w:pPr>
        <w:pStyle w:val="berschrift1"/>
      </w:pPr>
      <w:r>
        <w:br w:type="page"/>
      </w:r>
      <w:r w:rsidR="00493B65">
        <w:lastRenderedPageBreak/>
        <w:t>Vorwort</w:t>
      </w:r>
    </w:p>
    <w:p w14:paraId="18B3449C" w14:textId="77777777" w:rsidR="00493B65" w:rsidRDefault="00493B65" w:rsidP="001057C0">
      <w:r>
        <w:t>2022 –</w:t>
      </w:r>
      <w:r w:rsidR="009F720B">
        <w:t xml:space="preserve"> und ich mache weiter damit</w:t>
      </w:r>
      <w:r w:rsidR="00F62EE2">
        <w:t>, neue Bücher zusammenzustellen in der Hoffnung, dass in ihnen etwas ist, was Euch in Eurem Glauben weiterbringt</w:t>
      </w:r>
      <w:r>
        <w:t>.</w:t>
      </w:r>
    </w:p>
    <w:p w14:paraId="305BDF01" w14:textId="77777777" w:rsidR="00F62EE2" w:rsidRDefault="00F62EE2" w:rsidP="001057C0">
      <w:r>
        <w:t>Dabei werden zum Teil alte Bücher überarbeitet, neue angeboten oder thematische erstellt, zum Beispiel für die christlichen Feiertage.</w:t>
      </w:r>
    </w:p>
    <w:p w14:paraId="4F86E408" w14:textId="77777777" w:rsidR="00493B65" w:rsidRDefault="00493B65" w:rsidP="001057C0">
      <w:r>
        <w:t>Euch allen wünsche ich Gottes reichen Segen und dass Ihr für Euch interessante Texte hier findet. Für Anregungen bin ich immer dankbar.</w:t>
      </w:r>
    </w:p>
    <w:p w14:paraId="04E6E95E" w14:textId="77777777" w:rsidR="00493B65" w:rsidRDefault="00493B65" w:rsidP="001057C0">
      <w:r>
        <w:t>Gruß &amp; Segen,</w:t>
      </w:r>
    </w:p>
    <w:p w14:paraId="29936230" w14:textId="77777777" w:rsidR="007166CE" w:rsidRDefault="00493B65" w:rsidP="001057C0">
      <w:r>
        <w:t>Andreas</w:t>
      </w:r>
    </w:p>
    <w:p w14:paraId="162A9745" w14:textId="77777777" w:rsidR="0022039F" w:rsidRDefault="007166CE" w:rsidP="001057C0">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19178C" w14:textId="77777777" w:rsidR="00CA4B83" w:rsidRDefault="00CA4B83" w:rsidP="00CA4B83">
      <w:pPr>
        <w:pStyle w:val="berschrift1"/>
      </w:pPr>
      <w:r>
        <w:t>Ach Gott, die Pest, dein scharfer Pfeil</w:t>
      </w:r>
    </w:p>
    <w:p w14:paraId="4CA91E64" w14:textId="77777777" w:rsidR="00CA4B83" w:rsidRPr="00CA4B83" w:rsidRDefault="00CA4B83" w:rsidP="00CA4B83">
      <w:pPr>
        <w:rPr>
          <w:b/>
        </w:rPr>
      </w:pPr>
      <w:r w:rsidRPr="00CA4B83">
        <w:rPr>
          <w:b/>
        </w:rPr>
        <w:t>Gebet wider die Pest.</w:t>
      </w:r>
    </w:p>
    <w:p w14:paraId="0EFFB594" w14:textId="77777777" w:rsidR="00CA4B83" w:rsidRDefault="00CA4B83" w:rsidP="00CA4B83">
      <w:pPr>
        <w:pStyle w:val="StandardWeb"/>
      </w:pPr>
      <w:r>
        <w:t>Ach Gott, die Pest, dein scharfer Pfeil,</w:t>
      </w:r>
      <w:r>
        <w:br/>
      </w:r>
      <w:proofErr w:type="spellStart"/>
      <w:r>
        <w:t>Fleugt</w:t>
      </w:r>
      <w:proofErr w:type="spellEnd"/>
      <w:r>
        <w:t xml:space="preserve"> jetzt herum in schneller Eil,</w:t>
      </w:r>
      <w:r>
        <w:br/>
        <w:t>Durchwandert Land und Städte bald,</w:t>
      </w:r>
      <w:r>
        <w:br/>
      </w:r>
      <w:proofErr w:type="spellStart"/>
      <w:r>
        <w:t>Vergift</w:t>
      </w:r>
      <w:proofErr w:type="spellEnd"/>
      <w:r>
        <w:t xml:space="preserve"> und würget jung und alt.</w:t>
      </w:r>
    </w:p>
    <w:p w14:paraId="02E59AAD" w14:textId="77777777" w:rsidR="00CA4B83" w:rsidRDefault="00CA4B83" w:rsidP="00CA4B83">
      <w:pPr>
        <w:pStyle w:val="StandardWeb"/>
      </w:pPr>
      <w:r>
        <w:t xml:space="preserve">Herr, unser </w:t>
      </w:r>
      <w:proofErr w:type="spellStart"/>
      <w:r>
        <w:t>Sünd</w:t>
      </w:r>
      <w:proofErr w:type="spellEnd"/>
      <w:r>
        <w:t xml:space="preserve"> bringt solche Gift,</w:t>
      </w:r>
      <w:r>
        <w:br/>
        <w:t>So gar manch Mutter Kind betrifft;</w:t>
      </w:r>
      <w:r>
        <w:br/>
      </w:r>
      <w:proofErr w:type="spellStart"/>
      <w:r>
        <w:t>Dieselb</w:t>
      </w:r>
      <w:proofErr w:type="spellEnd"/>
      <w:r>
        <w:t xml:space="preserve"> vergib durch Jesum Christ,</w:t>
      </w:r>
      <w:r>
        <w:br/>
        <w:t>Denn er hat sie am Holz gebüßt.</w:t>
      </w:r>
    </w:p>
    <w:p w14:paraId="3D6BA342" w14:textId="77777777" w:rsidR="00CA4B83" w:rsidRDefault="00CA4B83" w:rsidP="00CA4B83">
      <w:pPr>
        <w:pStyle w:val="StandardWeb"/>
      </w:pPr>
      <w:r>
        <w:t>Und weil dies Uebel umher schleicht,</w:t>
      </w:r>
      <w:r>
        <w:br/>
        <w:t xml:space="preserve">So </w:t>
      </w:r>
      <w:proofErr w:type="spellStart"/>
      <w:r>
        <w:t>tröst</w:t>
      </w:r>
      <w:proofErr w:type="spellEnd"/>
      <w:r>
        <w:t xml:space="preserve"> und stärk, die es ergreift;</w:t>
      </w:r>
      <w:r>
        <w:br/>
        <w:t>Die böse Seuch ja ferne treib</w:t>
      </w:r>
      <w:r>
        <w:br/>
        <w:t>Von unsrer Stadt und unserm Leib.</w:t>
      </w:r>
    </w:p>
    <w:p w14:paraId="6562EE99" w14:textId="77777777" w:rsidR="00CA4B83" w:rsidRDefault="00CA4B83" w:rsidP="00CA4B83">
      <w:pPr>
        <w:pStyle w:val="StandardWeb"/>
      </w:pPr>
      <w:r>
        <w:t>Solls aber je gestorben sein,</w:t>
      </w:r>
      <w:r>
        <w:br/>
        <w:t>So sei es nach dem Willen dein,</w:t>
      </w:r>
      <w:r>
        <w:br/>
        <w:t>Verleih nur ein vernünftig End,</w:t>
      </w:r>
      <w:r>
        <w:br/>
        <w:t xml:space="preserve">Und nimm uns in dein Reich </w:t>
      </w:r>
      <w:proofErr w:type="spellStart"/>
      <w:r>
        <w:t>behend</w:t>
      </w:r>
      <w:proofErr w:type="spellEnd"/>
      <w:r>
        <w:t>.</w:t>
      </w:r>
    </w:p>
    <w:p w14:paraId="1F684956" w14:textId="77777777" w:rsidR="00CA4B83" w:rsidRDefault="00CA4B83" w:rsidP="00CA4B83">
      <w:pPr>
        <w:pStyle w:val="StandardWeb"/>
      </w:pPr>
      <w:r>
        <w:t>Amen.</w:t>
      </w:r>
    </w:p>
    <w:p w14:paraId="5E44A632" w14:textId="77777777" w:rsidR="0067613A" w:rsidRDefault="0067613A" w:rsidP="0067613A">
      <w:pPr>
        <w:pStyle w:val="berschrift1"/>
      </w:pPr>
      <w:r>
        <w:t>Ach lieber Gott, groß ist die Not</w:t>
      </w:r>
    </w:p>
    <w:p w14:paraId="0AA8AED9" w14:textId="77777777" w:rsidR="0067613A" w:rsidRPr="00CA4B83" w:rsidRDefault="0067613A" w:rsidP="0067613A">
      <w:pPr>
        <w:rPr>
          <w:b/>
        </w:rPr>
      </w:pPr>
      <w:r w:rsidRPr="00CA4B83">
        <w:rPr>
          <w:b/>
        </w:rPr>
        <w:t>Am 25. Sonntage nach Trinitatis</w:t>
      </w:r>
    </w:p>
    <w:p w14:paraId="044876C7" w14:textId="77777777" w:rsidR="0067613A" w:rsidRDefault="0067613A" w:rsidP="0067613A">
      <w:pPr>
        <w:pStyle w:val="StandardWeb"/>
      </w:pPr>
      <w:r>
        <w:t>Aus dem Evangelio Matth. 24.</w:t>
      </w:r>
    </w:p>
    <w:p w14:paraId="6B016FC1" w14:textId="77777777" w:rsidR="0067613A" w:rsidRDefault="0067613A" w:rsidP="0067613A">
      <w:pPr>
        <w:pStyle w:val="StandardWeb"/>
      </w:pPr>
      <w:r>
        <w:rPr>
          <w:rStyle w:val="Fett"/>
        </w:rPr>
        <w:t>Dass man gegen dem jüngsten Tage recht geschickt sein möge.</w:t>
      </w:r>
    </w:p>
    <w:p w14:paraId="3129398C" w14:textId="77777777" w:rsidR="0067613A" w:rsidRDefault="0067613A" w:rsidP="0067613A">
      <w:pPr>
        <w:pStyle w:val="StandardWeb"/>
      </w:pPr>
      <w:r>
        <w:t>Ach lieber Gott, groß ist die Not</w:t>
      </w:r>
      <w:r>
        <w:br/>
        <w:t>Hier und in allen Landen.</w:t>
      </w:r>
      <w:r>
        <w:br/>
        <w:t>Dein Wort ist böser Leute Spott,</w:t>
      </w:r>
      <w:r>
        <w:br/>
        <w:t xml:space="preserve">Der </w:t>
      </w:r>
      <w:proofErr w:type="spellStart"/>
      <w:r>
        <w:t>Wüstgreul</w:t>
      </w:r>
      <w:proofErr w:type="spellEnd"/>
      <w:r>
        <w:t xml:space="preserve"> ist vorhanden.</w:t>
      </w:r>
      <w:r>
        <w:br/>
        <w:t>Es bricht hervor die falsche Lehr,</w:t>
      </w:r>
      <w:r>
        <w:br/>
        <w:t>Dein reines Wort acht man nicht mehr,</w:t>
      </w:r>
      <w:r>
        <w:br/>
        <w:t>Kein Glaube wird gefunden,</w:t>
      </w:r>
      <w:r>
        <w:br/>
        <w:t>Die Lieb ist auch verschwunden.</w:t>
      </w:r>
    </w:p>
    <w:p w14:paraId="15918235" w14:textId="77777777" w:rsidR="0067613A" w:rsidRDefault="0067613A" w:rsidP="0067613A">
      <w:pPr>
        <w:pStyle w:val="StandardWeb"/>
      </w:pPr>
      <w:r>
        <w:t>Man hört von Krieg und Kriegsgeschrei,</w:t>
      </w:r>
      <w:r>
        <w:br/>
        <w:t xml:space="preserve">Die </w:t>
      </w:r>
      <w:proofErr w:type="spellStart"/>
      <w:r>
        <w:t>Teurung</w:t>
      </w:r>
      <w:proofErr w:type="spellEnd"/>
      <w:r>
        <w:t xml:space="preserve"> heftig steiget;</w:t>
      </w:r>
      <w:r>
        <w:br/>
        <w:t>Die Pest und Seuchen mancherlei</w:t>
      </w:r>
      <w:r>
        <w:br/>
        <w:t>Gar schrecklich sich erzeiget;</w:t>
      </w:r>
      <w:r>
        <w:br/>
        <w:t>All Kreaturen seufzen hart;</w:t>
      </w:r>
      <w:r>
        <w:br/>
        <w:t>Dadurch das End wird offenbart,</w:t>
      </w:r>
      <w:r>
        <w:br/>
        <w:t>An dem vergehen werden</w:t>
      </w:r>
      <w:r>
        <w:br/>
        <w:t>Durchs Feuer Himmel und Erden.</w:t>
      </w:r>
    </w:p>
    <w:p w14:paraId="0A3CF6A3" w14:textId="77777777" w:rsidR="0067613A" w:rsidRDefault="0067613A" w:rsidP="0067613A">
      <w:pPr>
        <w:pStyle w:val="StandardWeb"/>
      </w:pPr>
      <w:r>
        <w:t>Herr hilf uns, dass wir fliehen all</w:t>
      </w:r>
      <w:r>
        <w:br/>
        <w:t>Die Greul in Lehr und Leben</w:t>
      </w:r>
      <w:r>
        <w:br/>
        <w:t>Und dass wir fleißig allzumal</w:t>
      </w:r>
      <w:r>
        <w:br/>
        <w:t>Auf dein Wort Achtung geben,</w:t>
      </w:r>
      <w:r>
        <w:br/>
        <w:t xml:space="preserve">Damit wir aus </w:t>
      </w:r>
      <w:proofErr w:type="spellStart"/>
      <w:r>
        <w:t>deim</w:t>
      </w:r>
      <w:proofErr w:type="spellEnd"/>
      <w:r>
        <w:t xml:space="preserve"> </w:t>
      </w:r>
      <w:proofErr w:type="spellStart"/>
      <w:r>
        <w:t>teuern</w:t>
      </w:r>
      <w:proofErr w:type="spellEnd"/>
      <w:r>
        <w:t xml:space="preserve"> Wort</w:t>
      </w:r>
      <w:r>
        <w:br/>
        <w:t>Dich kennen lernen unsern Hort,</w:t>
      </w:r>
      <w:r>
        <w:br/>
        <w:t>Zu dem wir Zuflucht haben,</w:t>
      </w:r>
      <w:r>
        <w:br/>
        <w:t>Der uns in Not kann laben.</w:t>
      </w:r>
    </w:p>
    <w:p w14:paraId="5FCE7459" w14:textId="77777777" w:rsidR="0067613A" w:rsidRDefault="0067613A" w:rsidP="0067613A">
      <w:pPr>
        <w:pStyle w:val="StandardWeb"/>
      </w:pPr>
      <w:r>
        <w:t xml:space="preserve">Du </w:t>
      </w:r>
      <w:proofErr w:type="spellStart"/>
      <w:r>
        <w:t>wollst</w:t>
      </w:r>
      <w:proofErr w:type="spellEnd"/>
      <w:r>
        <w:t xml:space="preserve"> dich unser nehmen an,</w:t>
      </w:r>
      <w:r>
        <w:br/>
      </w:r>
      <w:proofErr w:type="spellStart"/>
      <w:r>
        <w:t>Wenns</w:t>
      </w:r>
      <w:proofErr w:type="spellEnd"/>
      <w:r>
        <w:t xml:space="preserve"> Unglück kommt mit Haufen.</w:t>
      </w:r>
      <w:r>
        <w:br/>
        <w:t xml:space="preserve">Hilf, dass wir durch dein Kraft </w:t>
      </w:r>
      <w:proofErr w:type="spellStart"/>
      <w:r>
        <w:t>bestan</w:t>
      </w:r>
      <w:proofErr w:type="spellEnd"/>
      <w:r>
        <w:t>,</w:t>
      </w:r>
      <w:r>
        <w:br/>
        <w:t>Wo man nicht kann entlaufen.</w:t>
      </w:r>
      <w:r>
        <w:br/>
        <w:t xml:space="preserve">Verkürz die Zeit, und </w:t>
      </w:r>
      <w:proofErr w:type="spellStart"/>
      <w:r>
        <w:t>machs</w:t>
      </w:r>
      <w:proofErr w:type="spellEnd"/>
      <w:r>
        <w:t xml:space="preserve"> nicht lang:</w:t>
      </w:r>
      <w:r>
        <w:br/>
        <w:t>Den frommen Menschen ist sehr bang,</w:t>
      </w:r>
      <w:r>
        <w:br/>
        <w:t>Drum sie die Not dir klagen</w:t>
      </w:r>
      <w:r>
        <w:br/>
        <w:t>Bei diesen bösen Tagen.</w:t>
      </w:r>
    </w:p>
    <w:p w14:paraId="0E526FD3" w14:textId="77777777" w:rsidR="0067613A" w:rsidRDefault="0067613A" w:rsidP="0067613A">
      <w:pPr>
        <w:pStyle w:val="StandardWeb"/>
      </w:pPr>
      <w:r>
        <w:t>Mach uns von falschen Lehren frei,</w:t>
      </w:r>
      <w:r>
        <w:br/>
        <w:t>Dass wir nicht zu ihn treten</w:t>
      </w:r>
      <w:r>
        <w:br/>
        <w:t>Und ihrem Tand nicht pflichten bei,</w:t>
      </w:r>
      <w:r>
        <w:br/>
        <w:t>Wenn sie gleich Wunder täten.</w:t>
      </w:r>
      <w:r>
        <w:br/>
        <w:t>Lass uns dein Auserwählten sein,</w:t>
      </w:r>
      <w:r>
        <w:br/>
        <w:t>Die sich ergeben dir allein,</w:t>
      </w:r>
      <w:r>
        <w:br/>
        <w:t>Dein Geist uns recht regiere,</w:t>
      </w:r>
      <w:r>
        <w:br/>
        <w:t>Dass uns niemand verführe.</w:t>
      </w:r>
    </w:p>
    <w:p w14:paraId="0B989DF0" w14:textId="77777777" w:rsidR="0067613A" w:rsidRDefault="0067613A" w:rsidP="0067613A">
      <w:pPr>
        <w:pStyle w:val="StandardWeb"/>
      </w:pPr>
      <w:r>
        <w:t>Mit deiner Zukunft brich herein,</w:t>
      </w:r>
      <w:r>
        <w:br/>
        <w:t>Lass dich vom Himmel schauen,</w:t>
      </w:r>
      <w:r>
        <w:br/>
        <w:t>Im Hui gleich wie der Blitz erschein,</w:t>
      </w:r>
      <w:r>
        <w:br/>
      </w:r>
      <w:proofErr w:type="spellStart"/>
      <w:r>
        <w:t>Rett</w:t>
      </w:r>
      <w:proofErr w:type="spellEnd"/>
      <w:r>
        <w:t xml:space="preserve"> all, die auf dich trauen;</w:t>
      </w:r>
      <w:r>
        <w:br/>
        <w:t xml:space="preserve">Wie Adler in die </w:t>
      </w:r>
      <w:proofErr w:type="spellStart"/>
      <w:r>
        <w:t>Höh</w:t>
      </w:r>
      <w:proofErr w:type="spellEnd"/>
      <w:r>
        <w:t xml:space="preserve"> uns schwing,</w:t>
      </w:r>
      <w:r>
        <w:br/>
        <w:t>Uns in dein Reich mit Freuden bring,</w:t>
      </w:r>
      <w:r>
        <w:br/>
        <w:t>Dass wir im Himmel droben</w:t>
      </w:r>
      <w:r>
        <w:br/>
        <w:t>Dich ewig fröhlich loben.</w:t>
      </w:r>
    </w:p>
    <w:p w14:paraId="78EFC112" w14:textId="77777777" w:rsidR="0067613A" w:rsidRDefault="0067613A" w:rsidP="0067613A">
      <w:pPr>
        <w:pStyle w:val="StandardWeb"/>
      </w:pPr>
      <w:r>
        <w:t>Amen.</w:t>
      </w:r>
    </w:p>
    <w:p w14:paraId="177D31EB" w14:textId="77777777" w:rsidR="00C45444" w:rsidRDefault="00C45444" w:rsidP="00C45444">
      <w:pPr>
        <w:pStyle w:val="berschrift1"/>
      </w:pPr>
      <w:r w:rsidRPr="00C45444">
        <w:t>Als Jesus Christ rang mit dem Tod</w:t>
      </w:r>
    </w:p>
    <w:p w14:paraId="38F0D478" w14:textId="77777777" w:rsidR="00C45444" w:rsidRDefault="00C45444" w:rsidP="00C45444">
      <w:pPr>
        <w:pStyle w:val="StandardWeb"/>
      </w:pPr>
      <w:r>
        <w:t>Als Jesus Christ rang mit dem Tod,</w:t>
      </w:r>
      <w:r>
        <w:br/>
        <w:t>Schrie er zum Vater in der Not.</w:t>
      </w:r>
      <w:r>
        <w:br/>
        <w:t>Der Vater hört gar bald den Sohn,</w:t>
      </w:r>
      <w:r>
        <w:br/>
        <w:t>Tat plötzlich auf sein Himmelsthron,</w:t>
      </w:r>
      <w:r>
        <w:br/>
        <w:t>Schickt ihm ein Engel willig rein,</w:t>
      </w:r>
      <w:r>
        <w:br/>
        <w:t>Der bracht ihm Stärkung in der Pein.</w:t>
      </w:r>
    </w:p>
    <w:p w14:paraId="0A13E01B" w14:textId="77777777" w:rsidR="00C45444" w:rsidRDefault="00C45444" w:rsidP="00C45444">
      <w:pPr>
        <w:pStyle w:val="StandardWeb"/>
      </w:pPr>
      <w:r>
        <w:t>O Vater, schau auf deine Kind,</w:t>
      </w:r>
      <w:r>
        <w:br/>
        <w:t>Wenn wir allhie in Nöthen sind</w:t>
      </w:r>
      <w:r>
        <w:br/>
        <w:t>Und dich von Herzen rufen an;</w:t>
      </w:r>
      <w:r>
        <w:br/>
        <w:t>Denn uns sonst niemand helfen kann.</w:t>
      </w:r>
      <w:r>
        <w:br/>
        <w:t>Dein Engel uns vom Himmel schick,</w:t>
      </w:r>
      <w:r>
        <w:br/>
        <w:t>Der uns in aller Not erquick.</w:t>
      </w:r>
    </w:p>
    <w:p w14:paraId="37891D7D" w14:textId="77777777" w:rsidR="00C45444" w:rsidRDefault="00C45444" w:rsidP="00C45444">
      <w:pPr>
        <w:pStyle w:val="StandardWeb"/>
      </w:pPr>
      <w:r>
        <w:t>Hilf, dass wir sind ans Engels statt,</w:t>
      </w:r>
      <w:r>
        <w:br/>
        <w:t>Wenn unser Nächster Kummer hat,</w:t>
      </w:r>
      <w:r>
        <w:br/>
        <w:t>Dass wir durch dein Barmherzigkeit</w:t>
      </w:r>
      <w:r>
        <w:br/>
        <w:t xml:space="preserve">Ihn trösten in </w:t>
      </w:r>
      <w:proofErr w:type="spellStart"/>
      <w:r>
        <w:t>seim</w:t>
      </w:r>
      <w:proofErr w:type="spellEnd"/>
      <w:r>
        <w:t xml:space="preserve"> Herzeleid.</w:t>
      </w:r>
      <w:r>
        <w:br/>
        <w:t>Lass ihn den Trost auch nehmen an,</w:t>
      </w:r>
      <w:r>
        <w:br/>
        <w:t>Wie dein Sohn selber hat getan.</w:t>
      </w:r>
    </w:p>
    <w:p w14:paraId="223D084C" w14:textId="77777777" w:rsidR="00C45444" w:rsidRDefault="00C45444" w:rsidP="00C45444">
      <w:pPr>
        <w:pStyle w:val="StandardWeb"/>
      </w:pPr>
      <w:r>
        <w:t xml:space="preserve">dein Engel send, wenn ich </w:t>
      </w:r>
      <w:proofErr w:type="spellStart"/>
      <w:r>
        <w:t>verricht</w:t>
      </w:r>
      <w:proofErr w:type="spellEnd"/>
      <w:r>
        <w:br/>
        <w:t xml:space="preserve">Nah </w:t>
      </w:r>
      <w:proofErr w:type="spellStart"/>
      <w:r>
        <w:t>deim</w:t>
      </w:r>
      <w:proofErr w:type="spellEnd"/>
      <w:r>
        <w:t xml:space="preserve"> Befehl mein Amt und Pflicht;</w:t>
      </w:r>
      <w:r>
        <w:br/>
        <w:t>Hilf, dass er nicht fern von mir sei,</w:t>
      </w:r>
      <w:r>
        <w:br/>
        <w:t xml:space="preserve">Wenn ich zu dir </w:t>
      </w:r>
      <w:proofErr w:type="spellStart"/>
      <w:r>
        <w:t>bet</w:t>
      </w:r>
      <w:proofErr w:type="spellEnd"/>
      <w:r>
        <w:t>, ruf und schrei.</w:t>
      </w:r>
      <w:r>
        <w:br/>
        <w:t>Dein Engel schick, der mich heim hol,</w:t>
      </w:r>
      <w:r>
        <w:br/>
        <w:t>Wann ich von hinnen wandern soll.</w:t>
      </w:r>
    </w:p>
    <w:p w14:paraId="758ED26B" w14:textId="77777777" w:rsidR="00481D45" w:rsidRDefault="00481D45" w:rsidP="00481D45">
      <w:pPr>
        <w:pStyle w:val="berschrift1"/>
      </w:pPr>
      <w:r>
        <w:t>Bedenk doch, o Herr Zebaoth</w:t>
      </w:r>
    </w:p>
    <w:p w14:paraId="032B4B6F" w14:textId="77777777" w:rsidR="00481D45" w:rsidRPr="00481D45" w:rsidRDefault="00481D45" w:rsidP="00481D45">
      <w:pPr>
        <w:rPr>
          <w:b/>
        </w:rPr>
      </w:pPr>
      <w:r w:rsidRPr="00481D45">
        <w:rPr>
          <w:b/>
        </w:rPr>
        <w:t xml:space="preserve">Um </w:t>
      </w:r>
      <w:proofErr w:type="spellStart"/>
      <w:r w:rsidRPr="00481D45">
        <w:rPr>
          <w:b/>
        </w:rPr>
        <w:t>Hülf</w:t>
      </w:r>
      <w:proofErr w:type="spellEnd"/>
      <w:r w:rsidRPr="00481D45">
        <w:rPr>
          <w:b/>
        </w:rPr>
        <w:t xml:space="preserve"> zu </w:t>
      </w:r>
      <w:proofErr w:type="spellStart"/>
      <w:r w:rsidRPr="00481D45">
        <w:rPr>
          <w:b/>
        </w:rPr>
        <w:t>Kriegeszeiten</w:t>
      </w:r>
      <w:proofErr w:type="spellEnd"/>
      <w:r w:rsidRPr="00481D45">
        <w:rPr>
          <w:b/>
        </w:rPr>
        <w:t>.</w:t>
      </w:r>
    </w:p>
    <w:p w14:paraId="2EF99ED7" w14:textId="353D33CF" w:rsidR="00481D45" w:rsidRDefault="00481D45" w:rsidP="00481D45">
      <w:pPr>
        <w:pStyle w:val="StandardWeb"/>
      </w:pPr>
      <w:r>
        <w:t>1. Bedenk doch, o Herr Zebaoth,</w:t>
      </w:r>
      <w:r>
        <w:br/>
        <w:t>Wie steckt dein Kirch in großer Not,</w:t>
      </w:r>
      <w:r>
        <w:br/>
        <w:t>Weil jetzt bei der betrübten Zeit</w:t>
      </w:r>
      <w:r>
        <w:br/>
        <w:t>Sich hebt viel Unruh, Krieg und Streit.</w:t>
      </w:r>
      <w:r>
        <w:br/>
        <w:t>Der Feind sind viel, groß ist die List,</w:t>
      </w:r>
      <w:r>
        <w:br/>
        <w:t>Man weiß nicht, wem zu trauen ist.</w:t>
      </w:r>
    </w:p>
    <w:p w14:paraId="394F7CD1" w14:textId="77777777" w:rsidR="00481D45" w:rsidRDefault="00481D45" w:rsidP="00481D45">
      <w:pPr>
        <w:pStyle w:val="StandardWeb"/>
      </w:pPr>
      <w:r>
        <w:t>2. Solch Uebel haben wir verdient,</w:t>
      </w:r>
      <w:r>
        <w:br/>
        <w:t>Weil wir nicht fromm gewesen sind,</w:t>
      </w:r>
      <w:r>
        <w:br/>
        <w:t>Dein wertes Wort und Sakrament,</w:t>
      </w:r>
      <w:r>
        <w:br/>
        <w:t xml:space="preserve">War bei uns übel </w:t>
      </w:r>
      <w:proofErr w:type="spellStart"/>
      <w:r>
        <w:t>angewendt</w:t>
      </w:r>
      <w:proofErr w:type="spellEnd"/>
      <w:r>
        <w:t>,</w:t>
      </w:r>
      <w:r>
        <w:br/>
        <w:t xml:space="preserve">Dazu ist </w:t>
      </w:r>
      <w:proofErr w:type="spellStart"/>
      <w:r>
        <w:t>Sünd</w:t>
      </w:r>
      <w:proofErr w:type="spellEnd"/>
      <w:r>
        <w:t xml:space="preserve"> und </w:t>
      </w:r>
      <w:proofErr w:type="spellStart"/>
      <w:r>
        <w:t>Schand</w:t>
      </w:r>
      <w:proofErr w:type="spellEnd"/>
      <w:r>
        <w:t xml:space="preserve"> gemein,</w:t>
      </w:r>
      <w:r>
        <w:br/>
        <w:t xml:space="preserve">Man spürt kein </w:t>
      </w:r>
      <w:proofErr w:type="spellStart"/>
      <w:r>
        <w:t>Buß</w:t>
      </w:r>
      <w:proofErr w:type="spellEnd"/>
      <w:r>
        <w:t xml:space="preserve"> bei Groß und Klein.</w:t>
      </w:r>
    </w:p>
    <w:p w14:paraId="39743F2F" w14:textId="77777777" w:rsidR="00481D45" w:rsidRDefault="00481D45" w:rsidP="00481D45">
      <w:pPr>
        <w:pStyle w:val="StandardWeb"/>
      </w:pPr>
      <w:r>
        <w:t xml:space="preserve">3. </w:t>
      </w:r>
      <w:proofErr w:type="spellStart"/>
      <w:r>
        <w:t>Dannher</w:t>
      </w:r>
      <w:proofErr w:type="spellEnd"/>
      <w:r>
        <w:t xml:space="preserve"> merkt man im ganzen Land,</w:t>
      </w:r>
      <w:r>
        <w:br/>
        <w:t>Wie dein Zorn heftig ist entbrannt,</w:t>
      </w:r>
      <w:r>
        <w:br/>
        <w:t>Man sieht viel Zeichen überall,</w:t>
      </w:r>
      <w:r>
        <w:br/>
        <w:t>Auf Erden und ins Himmels Saal.</w:t>
      </w:r>
      <w:r>
        <w:br/>
        <w:t xml:space="preserve">Die </w:t>
      </w:r>
      <w:proofErr w:type="spellStart"/>
      <w:r>
        <w:t>Straf</w:t>
      </w:r>
      <w:proofErr w:type="spellEnd"/>
      <w:r>
        <w:t xml:space="preserve"> hereinrauscht wie ein Flut,</w:t>
      </w:r>
      <w:r>
        <w:br/>
        <w:t>Viel kommen um ihr Leib und Gut.</w:t>
      </w:r>
    </w:p>
    <w:p w14:paraId="3BA8BF13" w14:textId="77777777" w:rsidR="00481D45" w:rsidRDefault="00481D45" w:rsidP="00481D45">
      <w:pPr>
        <w:pStyle w:val="StandardWeb"/>
      </w:pPr>
      <w:r>
        <w:t>4. Herr, steh auf, nimm dich unser an,</w:t>
      </w:r>
      <w:r>
        <w:br/>
        <w:t>Sonst Niemand besser helfen kann,</w:t>
      </w:r>
      <w:r>
        <w:br/>
        <w:t>Erbarm dich deiner lieben Kind,</w:t>
      </w:r>
      <w:r>
        <w:br/>
        <w:t xml:space="preserve">Vergib uns alle Schuld und </w:t>
      </w:r>
      <w:proofErr w:type="spellStart"/>
      <w:r>
        <w:t>Sünd</w:t>
      </w:r>
      <w:proofErr w:type="spellEnd"/>
      <w:r>
        <w:t>;</w:t>
      </w:r>
      <w:r>
        <w:br/>
        <w:t>Erhalt dein Wort, dämpf falsche Lehr,</w:t>
      </w:r>
      <w:r>
        <w:br/>
        <w:t xml:space="preserve">Die irr </w:t>
      </w:r>
      <w:proofErr w:type="spellStart"/>
      <w:r>
        <w:t>gehn</w:t>
      </w:r>
      <w:proofErr w:type="spellEnd"/>
      <w:r>
        <w:t>, durch dein Wort bekehr.</w:t>
      </w:r>
    </w:p>
    <w:p w14:paraId="53B6FCF0" w14:textId="77777777" w:rsidR="00481D45" w:rsidRDefault="00481D45" w:rsidP="00481D45">
      <w:pPr>
        <w:pStyle w:val="StandardWeb"/>
      </w:pPr>
      <w:r>
        <w:t>5. Lass dich dein Häuflein nicht allein,</w:t>
      </w:r>
      <w:r>
        <w:br/>
        <w:t xml:space="preserve">Schütz und </w:t>
      </w:r>
      <w:proofErr w:type="spellStart"/>
      <w:r>
        <w:t>errett</w:t>
      </w:r>
      <w:proofErr w:type="spellEnd"/>
      <w:r>
        <w:t xml:space="preserve"> dein lieb Gemein;</w:t>
      </w:r>
      <w:r>
        <w:br/>
        <w:t>Ein feurig Mauer um uns sei,</w:t>
      </w:r>
      <w:r>
        <w:br/>
        <w:t xml:space="preserve">Vor Einfall Land und </w:t>
      </w:r>
      <w:proofErr w:type="spellStart"/>
      <w:r>
        <w:t>Städt</w:t>
      </w:r>
      <w:proofErr w:type="spellEnd"/>
      <w:r>
        <w:t xml:space="preserve"> befrei;</w:t>
      </w:r>
      <w:r>
        <w:br/>
        <w:t>Wehr allen, die blutdürstig sind,</w:t>
      </w:r>
      <w:r>
        <w:br/>
        <w:t>Zerstreu sie, wie die Spreu vom Wind.</w:t>
      </w:r>
    </w:p>
    <w:p w14:paraId="2E127681" w14:textId="77777777" w:rsidR="00481D45" w:rsidRDefault="00481D45" w:rsidP="00481D45">
      <w:pPr>
        <w:pStyle w:val="StandardWeb"/>
      </w:pPr>
      <w:r>
        <w:t>6. Ihr Tück und List mach offenbar,</w:t>
      </w:r>
      <w:r>
        <w:br/>
        <w:t>Die vor uns sind verborgen gar,</w:t>
      </w:r>
      <w:r>
        <w:br/>
        <w:t>Mit ihrem eignen Strick sie fang,</w:t>
      </w:r>
      <w:r>
        <w:br/>
        <w:t>Dass dein Kirch Fried und Ruh erlang;</w:t>
      </w:r>
      <w:r>
        <w:br/>
        <w:t>So loben wir mit Innigkeit</w:t>
      </w:r>
      <w:r>
        <w:br/>
        <w:t xml:space="preserve">Dein </w:t>
      </w:r>
      <w:proofErr w:type="spellStart"/>
      <w:r>
        <w:t>Güt</w:t>
      </w:r>
      <w:proofErr w:type="spellEnd"/>
      <w:r>
        <w:t xml:space="preserve"> und Treu in Ewigkeit.</w:t>
      </w:r>
    </w:p>
    <w:p w14:paraId="1558FB3F" w14:textId="77777777" w:rsidR="00481D45" w:rsidRDefault="00481D45" w:rsidP="00481D45">
      <w:pPr>
        <w:pStyle w:val="StandardWeb"/>
      </w:pPr>
      <w:r>
        <w:t>Amen.</w:t>
      </w:r>
    </w:p>
    <w:p w14:paraId="6CBB9009" w14:textId="77777777" w:rsidR="00C45444" w:rsidRDefault="00C45444" w:rsidP="00C45444">
      <w:pPr>
        <w:pStyle w:val="berschrift1"/>
      </w:pPr>
      <w:r w:rsidRPr="00481D45">
        <w:t>Bei dir, o Jesu, sucht man Rat</w:t>
      </w:r>
    </w:p>
    <w:p w14:paraId="72919E4E" w14:textId="77777777" w:rsidR="00C45444" w:rsidRDefault="00C45444" w:rsidP="00C45444">
      <w:pPr>
        <w:pStyle w:val="StandardWeb"/>
      </w:pPr>
      <w:r>
        <w:t>Bei dir, o Jesu, sucht man Rat,</w:t>
      </w:r>
      <w:r>
        <w:br/>
        <w:t>Weil man hier viel Beschwerung hat;</w:t>
      </w:r>
      <w:r>
        <w:br/>
        <w:t>Den Frommen setzt man heftig zu,</w:t>
      </w:r>
      <w:r>
        <w:br/>
        <w:t>Die Bösen lassen ihn nicht ruh;</w:t>
      </w:r>
      <w:r>
        <w:br/>
        <w:t>Man greift ihn Ehr und Leben an,</w:t>
      </w:r>
      <w:r>
        <w:br/>
        <w:t>Gleich wie man dir selbst hat getan.</w:t>
      </w:r>
    </w:p>
    <w:p w14:paraId="57730C0C" w14:textId="77777777" w:rsidR="00C45444" w:rsidRDefault="00C45444" w:rsidP="00C45444">
      <w:pPr>
        <w:pStyle w:val="StandardWeb"/>
      </w:pPr>
      <w:r>
        <w:t xml:space="preserve">Mein Ehr und Leben mir </w:t>
      </w:r>
      <w:proofErr w:type="spellStart"/>
      <w:r>
        <w:t>bewahr</w:t>
      </w:r>
      <w:proofErr w:type="spellEnd"/>
      <w:r>
        <w:t>,</w:t>
      </w:r>
      <w:r>
        <w:br/>
        <w:t xml:space="preserve">Kein Spott und </w:t>
      </w:r>
      <w:proofErr w:type="spellStart"/>
      <w:r>
        <w:t>Schand</w:t>
      </w:r>
      <w:proofErr w:type="spellEnd"/>
      <w:r>
        <w:t xml:space="preserve"> mir widerfahr.</w:t>
      </w:r>
      <w:r>
        <w:br/>
        <w:t xml:space="preserve">Ein guten Namen mir </w:t>
      </w:r>
      <w:proofErr w:type="spellStart"/>
      <w:r>
        <w:t>verleih</w:t>
      </w:r>
      <w:proofErr w:type="spellEnd"/>
      <w:r>
        <w:t>;</w:t>
      </w:r>
      <w:r>
        <w:br/>
        <w:t xml:space="preserve">Hilf, das ich </w:t>
      </w:r>
      <w:proofErr w:type="spellStart"/>
      <w:r>
        <w:t>red</w:t>
      </w:r>
      <w:proofErr w:type="spellEnd"/>
      <w:r>
        <w:t xml:space="preserve"> die Wahrheit frei,</w:t>
      </w:r>
      <w:r>
        <w:br/>
        <w:t xml:space="preserve">Wenn </w:t>
      </w:r>
      <w:proofErr w:type="spellStart"/>
      <w:r>
        <w:t>mirs</w:t>
      </w:r>
      <w:proofErr w:type="spellEnd"/>
      <w:r>
        <w:t xml:space="preserve"> schon Unglimpf bringen möcht</w:t>
      </w:r>
      <w:r>
        <w:br/>
        <w:t>Und mich in Not und Banden brächt.</w:t>
      </w:r>
    </w:p>
    <w:p w14:paraId="73A20FFB" w14:textId="77777777" w:rsidR="00C45444" w:rsidRDefault="00C45444" w:rsidP="00C45444">
      <w:pPr>
        <w:pStyle w:val="StandardWeb"/>
      </w:pPr>
      <w:r>
        <w:t>Dein Diener lass mich hören gern,</w:t>
      </w:r>
      <w:r>
        <w:br/>
        <w:t>Dass ich von ihn dein Willen lern;</w:t>
      </w:r>
      <w:r>
        <w:br/>
        <w:t>Dein Wort allhier lass sein mein Licht,</w:t>
      </w:r>
      <w:r>
        <w:br/>
        <w:t xml:space="preserve">Nach dem ich mich im Finstern </w:t>
      </w:r>
      <w:proofErr w:type="spellStart"/>
      <w:r>
        <w:t>richt</w:t>
      </w:r>
      <w:proofErr w:type="spellEnd"/>
      <w:r>
        <w:t>.</w:t>
      </w:r>
      <w:r>
        <w:br/>
        <w:t xml:space="preserve">Vor Finsternis mein Herz </w:t>
      </w:r>
      <w:proofErr w:type="spellStart"/>
      <w:r>
        <w:t>bewahr</w:t>
      </w:r>
      <w:proofErr w:type="spellEnd"/>
      <w:r>
        <w:t>,</w:t>
      </w:r>
      <w:r>
        <w:br/>
        <w:t>Auf dass ich nicht zur Höllen fahr.</w:t>
      </w:r>
    </w:p>
    <w:p w14:paraId="20CFF7A2" w14:textId="77777777" w:rsidR="001057C0" w:rsidRDefault="001057C0" w:rsidP="001057C0">
      <w:pPr>
        <w:pStyle w:val="berschrift1"/>
      </w:pPr>
      <w:r>
        <w:t>Das walt Gott Vater und Gott Sohn</w:t>
      </w:r>
    </w:p>
    <w:p w14:paraId="655BBE9E" w14:textId="77777777" w:rsidR="001057C0" w:rsidRPr="001057C0" w:rsidRDefault="001057C0" w:rsidP="001057C0">
      <w:pPr>
        <w:rPr>
          <w:b/>
          <w:bCs/>
        </w:rPr>
      </w:pPr>
      <w:r w:rsidRPr="001057C0">
        <w:rPr>
          <w:b/>
          <w:bCs/>
        </w:rPr>
        <w:t>Wenn man an die Arbeit geht.</w:t>
      </w:r>
    </w:p>
    <w:p w14:paraId="0BAC9928" w14:textId="77777777" w:rsidR="001057C0" w:rsidRDefault="001057C0" w:rsidP="001057C0">
      <w:pPr>
        <w:pStyle w:val="StandardWeb"/>
      </w:pPr>
      <w:r>
        <w:t>1. Das walt Gott Vater und Gott Sohn,</w:t>
      </w:r>
      <w:r>
        <w:br/>
        <w:t>Der heilig Geist im höchsten Thron,</w:t>
      </w:r>
      <w:r>
        <w:br/>
        <w:t>Damit fang ich mein Arbeit an:</w:t>
      </w:r>
      <w:r>
        <w:br/>
        <w:t xml:space="preserve">Hilf, dass </w:t>
      </w:r>
      <w:proofErr w:type="spellStart"/>
      <w:r>
        <w:t>ichs</w:t>
      </w:r>
      <w:proofErr w:type="spellEnd"/>
      <w:r>
        <w:t xml:space="preserve"> wohl vollbringen kann. </w:t>
      </w:r>
    </w:p>
    <w:p w14:paraId="777C3A44" w14:textId="77777777" w:rsidR="001057C0" w:rsidRDefault="001057C0" w:rsidP="001057C0">
      <w:pPr>
        <w:pStyle w:val="StandardWeb"/>
      </w:pPr>
      <w:r>
        <w:t>2. O heilige Dreifaltigkeit,</w:t>
      </w:r>
      <w:r>
        <w:br/>
        <w:t>Dein Beistand sei mir jetzt bereit,</w:t>
      </w:r>
      <w:r>
        <w:br/>
        <w:t>Gib mir Verstand, Vernunft und Witz,</w:t>
      </w:r>
      <w:r>
        <w:br/>
        <w:t xml:space="preserve">Damit ich nicht vergebens schwitz. </w:t>
      </w:r>
    </w:p>
    <w:p w14:paraId="73D43F62" w14:textId="77777777" w:rsidR="001057C0" w:rsidRDefault="001057C0" w:rsidP="001057C0">
      <w:pPr>
        <w:pStyle w:val="StandardWeb"/>
      </w:pPr>
      <w:r>
        <w:t>3. Meins Leibes Kräfte mehr und stärk,</w:t>
      </w:r>
      <w:r>
        <w:br/>
        <w:t xml:space="preserve">Dass ich mit Ernst </w:t>
      </w:r>
      <w:proofErr w:type="spellStart"/>
      <w:r>
        <w:t>verricht</w:t>
      </w:r>
      <w:proofErr w:type="spellEnd"/>
      <w:r>
        <w:t xml:space="preserve"> mein Werk;</w:t>
      </w:r>
      <w:r>
        <w:br/>
        <w:t>Hilf mir, dass ich beständig bleib,</w:t>
      </w:r>
      <w:r>
        <w:br/>
        <w:t xml:space="preserve">Mit Untreu nicht mein Arbeit treib. </w:t>
      </w:r>
    </w:p>
    <w:p w14:paraId="30907608" w14:textId="77777777" w:rsidR="001057C0" w:rsidRDefault="001057C0" w:rsidP="001057C0">
      <w:pPr>
        <w:pStyle w:val="StandardWeb"/>
      </w:pPr>
      <w:r>
        <w:t>4. Lass mich mein Arbeit recht verbringen,</w:t>
      </w:r>
      <w:r>
        <w:br/>
        <w:t xml:space="preserve">Damit mein Tun </w:t>
      </w:r>
      <w:proofErr w:type="spellStart"/>
      <w:r>
        <w:t>mög</w:t>
      </w:r>
      <w:proofErr w:type="spellEnd"/>
      <w:r>
        <w:t xml:space="preserve"> wohl gelingen.</w:t>
      </w:r>
      <w:r>
        <w:br/>
        <w:t>Das treib ich hier, so lang ich leb</w:t>
      </w:r>
      <w:r>
        <w:br/>
        <w:t xml:space="preserve">Und in dem Jammertal rumschweb. </w:t>
      </w:r>
    </w:p>
    <w:p w14:paraId="310CEC3F" w14:textId="77777777" w:rsidR="001057C0" w:rsidRDefault="001057C0" w:rsidP="001057C0">
      <w:pPr>
        <w:pStyle w:val="StandardWeb"/>
      </w:pPr>
      <w:r>
        <w:t>5. Wenn ich dann tu mein Augen zu,</w:t>
      </w:r>
      <w:r>
        <w:br/>
        <w:t>So gib mir von der Arbeit Ruh.</w:t>
      </w:r>
      <w:r>
        <w:br/>
        <w:t>Hier ist kein Ruh, dort wird sie sein,</w:t>
      </w:r>
      <w:r>
        <w:br/>
        <w:t xml:space="preserve">Drum komm, hol mich in Himmel ein. </w:t>
      </w:r>
    </w:p>
    <w:p w14:paraId="57CFF079" w14:textId="77777777" w:rsidR="001057C0" w:rsidRDefault="001057C0" w:rsidP="001057C0">
      <w:pPr>
        <w:pStyle w:val="StandardWeb"/>
      </w:pPr>
      <w:r>
        <w:t>Amen.</w:t>
      </w:r>
    </w:p>
    <w:p w14:paraId="08D4782C" w14:textId="77777777" w:rsidR="00481D45" w:rsidRDefault="00481D45" w:rsidP="00481D45">
      <w:pPr>
        <w:pStyle w:val="berschrift1"/>
      </w:pPr>
      <w:r>
        <w:t>Das walt Gott Vater und Gott Sohn</w:t>
      </w:r>
    </w:p>
    <w:p w14:paraId="5A12DC0A" w14:textId="77777777" w:rsidR="00481D45" w:rsidRPr="00481D45" w:rsidRDefault="00481D45" w:rsidP="00481D45">
      <w:pPr>
        <w:rPr>
          <w:b/>
        </w:rPr>
      </w:pPr>
      <w:r w:rsidRPr="00481D45">
        <w:rPr>
          <w:b/>
        </w:rPr>
        <w:t>Morgengebetlein</w:t>
      </w:r>
    </w:p>
    <w:p w14:paraId="20906458" w14:textId="77777777" w:rsidR="00481D45" w:rsidRDefault="00481D45" w:rsidP="00481D45">
      <w:pPr>
        <w:pStyle w:val="StandardWeb"/>
      </w:pPr>
      <w:r>
        <w:t>Das walt Gott Vater und Gott Sohn,</w:t>
      </w:r>
      <w:r>
        <w:br/>
        <w:t xml:space="preserve">Gott </w:t>
      </w:r>
      <w:proofErr w:type="spellStart"/>
      <w:r>
        <w:t>heil‘ger</w:t>
      </w:r>
      <w:proofErr w:type="spellEnd"/>
      <w:r>
        <w:t xml:space="preserve"> Geist ins Himmels Thron!</w:t>
      </w:r>
      <w:r>
        <w:br/>
        <w:t>Man dankt dir, eh die Sonn aufgeht,</w:t>
      </w:r>
      <w:r>
        <w:br/>
      </w:r>
      <w:proofErr w:type="spellStart"/>
      <w:r>
        <w:t>Wanns</w:t>
      </w:r>
      <w:proofErr w:type="spellEnd"/>
      <w:r>
        <w:t xml:space="preserve"> Licht anbricht, man vor dir steht.</w:t>
      </w:r>
    </w:p>
    <w:p w14:paraId="5E664F58" w14:textId="77777777" w:rsidR="00481D45" w:rsidRDefault="00481D45" w:rsidP="00481D45">
      <w:pPr>
        <w:pStyle w:val="StandardWeb"/>
      </w:pPr>
      <w:r>
        <w:t>Drum beug ich diesen Morgen früh</w:t>
      </w:r>
      <w:r>
        <w:br/>
        <w:t>In rechter Andacht meine Knie</w:t>
      </w:r>
      <w:r>
        <w:br/>
        <w:t xml:space="preserve">Und ruf zu dir mit heller </w:t>
      </w:r>
      <w:proofErr w:type="spellStart"/>
      <w:r>
        <w:t>Stimm</w:t>
      </w:r>
      <w:proofErr w:type="spellEnd"/>
      <w:r>
        <w:t>,</w:t>
      </w:r>
      <w:r>
        <w:br/>
        <w:t xml:space="preserve">Dein Ohren neig, mein </w:t>
      </w:r>
      <w:proofErr w:type="spellStart"/>
      <w:r>
        <w:t>Red</w:t>
      </w:r>
      <w:proofErr w:type="spellEnd"/>
      <w:r>
        <w:t xml:space="preserve"> vernimm.</w:t>
      </w:r>
    </w:p>
    <w:p w14:paraId="15FED8D5" w14:textId="77777777" w:rsidR="00481D45" w:rsidRDefault="00481D45" w:rsidP="00481D45">
      <w:pPr>
        <w:pStyle w:val="StandardWeb"/>
      </w:pPr>
      <w:r>
        <w:t xml:space="preserve">Ich rühm von Herzen deine </w:t>
      </w:r>
      <w:proofErr w:type="spellStart"/>
      <w:r>
        <w:t>Güt</w:t>
      </w:r>
      <w:proofErr w:type="spellEnd"/>
      <w:r>
        <w:t>,</w:t>
      </w:r>
      <w:r>
        <w:br/>
        <w:t xml:space="preserve">Weil du mich gnädig hast </w:t>
      </w:r>
      <w:proofErr w:type="spellStart"/>
      <w:r>
        <w:t>behüt</w:t>
      </w:r>
      <w:proofErr w:type="spellEnd"/>
      <w:r>
        <w:t>,</w:t>
      </w:r>
      <w:r>
        <w:br/>
        <w:t>Dass ich nun hab die finstre Nacht</w:t>
      </w:r>
      <w:r>
        <w:br/>
        <w:t>In Ruh und Frieden zugebracht.</w:t>
      </w:r>
    </w:p>
    <w:p w14:paraId="6CD13280" w14:textId="77777777" w:rsidR="00481D45" w:rsidRDefault="00481D45" w:rsidP="00481D45">
      <w:pPr>
        <w:pStyle w:val="StandardWeb"/>
      </w:pPr>
      <w:r>
        <w:t xml:space="preserve">Ich schlief und </w:t>
      </w:r>
      <w:proofErr w:type="spellStart"/>
      <w:r>
        <w:t>wusst</w:t>
      </w:r>
      <w:proofErr w:type="spellEnd"/>
      <w:r>
        <w:t xml:space="preserve"> nicht, wie mir wär,</w:t>
      </w:r>
      <w:r>
        <w:br/>
        <w:t>So schlich der Teufel um mich her.</w:t>
      </w:r>
      <w:r>
        <w:br/>
        <w:t xml:space="preserve">Den hast du durch dein Macht </w:t>
      </w:r>
      <w:proofErr w:type="spellStart"/>
      <w:r>
        <w:t>vertriebn</w:t>
      </w:r>
      <w:proofErr w:type="spellEnd"/>
      <w:r>
        <w:t>,</w:t>
      </w:r>
      <w:r>
        <w:br/>
        <w:t xml:space="preserve">Dass ich vor ihm zur Ruh bin </w:t>
      </w:r>
      <w:proofErr w:type="spellStart"/>
      <w:r>
        <w:t>bliebn</w:t>
      </w:r>
      <w:proofErr w:type="spellEnd"/>
      <w:r>
        <w:t>.</w:t>
      </w:r>
    </w:p>
    <w:p w14:paraId="308B5183" w14:textId="77777777" w:rsidR="00481D45" w:rsidRDefault="00481D45" w:rsidP="00481D45">
      <w:pPr>
        <w:pStyle w:val="StandardWeb"/>
      </w:pPr>
      <w:r>
        <w:t>Mein Gott, ich bitt durch Christi Blut,</w:t>
      </w:r>
      <w:r>
        <w:br/>
        <w:t>Nimm mich auch diesen Tag in Hut,</w:t>
      </w:r>
      <w:r>
        <w:br/>
        <w:t>Lass deine liebsten Engelein</w:t>
      </w:r>
      <w:r>
        <w:br/>
        <w:t>Mein Wächter und Gefährten sein.</w:t>
      </w:r>
    </w:p>
    <w:p w14:paraId="6BC2CF8D" w14:textId="77777777" w:rsidR="00481D45" w:rsidRDefault="00481D45" w:rsidP="00481D45">
      <w:pPr>
        <w:pStyle w:val="StandardWeb"/>
      </w:pPr>
      <w:r>
        <w:t>Gib Gnad, dass ich mein Werk und Pflicht</w:t>
      </w:r>
      <w:r>
        <w:br/>
        <w:t xml:space="preserve">Mit Freuden diesen Tag </w:t>
      </w:r>
      <w:proofErr w:type="spellStart"/>
      <w:r>
        <w:t>verricht</w:t>
      </w:r>
      <w:proofErr w:type="spellEnd"/>
      <w:r>
        <w:br/>
        <w:t>Zu deinem Lob und meinem Nutz,</w:t>
      </w:r>
      <w:r>
        <w:br/>
        <w:t xml:space="preserve">Und dass ich tu </w:t>
      </w:r>
      <w:proofErr w:type="spellStart"/>
      <w:r>
        <w:t>meim</w:t>
      </w:r>
      <w:proofErr w:type="spellEnd"/>
      <w:r>
        <w:t xml:space="preserve"> Nächsten Guts.</w:t>
      </w:r>
    </w:p>
    <w:p w14:paraId="2BA14092" w14:textId="77777777" w:rsidR="00481D45" w:rsidRDefault="00481D45" w:rsidP="00481D45">
      <w:pPr>
        <w:pStyle w:val="StandardWeb"/>
      </w:pPr>
      <w:r>
        <w:t xml:space="preserve">Hilf, dass ich zu regieren </w:t>
      </w:r>
      <w:proofErr w:type="spellStart"/>
      <w:r>
        <w:t>wiss</w:t>
      </w:r>
      <w:proofErr w:type="spellEnd"/>
      <w:r>
        <w:br/>
        <w:t xml:space="preserve">Mein Augen, Ohren, </w:t>
      </w:r>
      <w:proofErr w:type="spellStart"/>
      <w:r>
        <w:t>Händ</w:t>
      </w:r>
      <w:proofErr w:type="spellEnd"/>
      <w:r>
        <w:t xml:space="preserve"> und </w:t>
      </w:r>
      <w:proofErr w:type="spellStart"/>
      <w:r>
        <w:t>Füß</w:t>
      </w:r>
      <w:proofErr w:type="spellEnd"/>
      <w:r>
        <w:t>,</w:t>
      </w:r>
      <w:r>
        <w:br/>
        <w:t>Mein Lippen, Mund und ganzen Leib,</w:t>
      </w:r>
      <w:r>
        <w:br/>
        <w:t>All bös Begierden von mir treib.</w:t>
      </w:r>
    </w:p>
    <w:p w14:paraId="6436EDB0" w14:textId="77777777" w:rsidR="00481D45" w:rsidRDefault="00481D45" w:rsidP="00481D45">
      <w:pPr>
        <w:pStyle w:val="StandardWeb"/>
      </w:pPr>
      <w:proofErr w:type="spellStart"/>
      <w:r>
        <w:t>Bewahr</w:t>
      </w:r>
      <w:proofErr w:type="spellEnd"/>
      <w:r>
        <w:t xml:space="preserve"> mein Herz vor </w:t>
      </w:r>
      <w:proofErr w:type="spellStart"/>
      <w:r>
        <w:t>Sünd</w:t>
      </w:r>
      <w:proofErr w:type="spellEnd"/>
      <w:r>
        <w:t xml:space="preserve"> und </w:t>
      </w:r>
      <w:proofErr w:type="spellStart"/>
      <w:r>
        <w:t>Schand</w:t>
      </w:r>
      <w:proofErr w:type="spellEnd"/>
      <w:r>
        <w:br/>
        <w:t>Dass ich, vom Uebel abgewandt,</w:t>
      </w:r>
      <w:r>
        <w:br/>
        <w:t>Mein Seel mit Sünden nicht beschwer</w:t>
      </w:r>
      <w:r>
        <w:br/>
        <w:t>Und mein Gewissen nicht versehr.</w:t>
      </w:r>
    </w:p>
    <w:p w14:paraId="2A49722C" w14:textId="77777777" w:rsidR="00481D45" w:rsidRDefault="00481D45" w:rsidP="00481D45">
      <w:pPr>
        <w:pStyle w:val="StandardWeb"/>
      </w:pPr>
      <w:proofErr w:type="spellStart"/>
      <w:r>
        <w:t>Behüt</w:t>
      </w:r>
      <w:proofErr w:type="spellEnd"/>
      <w:r>
        <w:t xml:space="preserve"> mich heut und alle Zeit</w:t>
      </w:r>
      <w:r>
        <w:br/>
        <w:t xml:space="preserve">Vor Schaden, </w:t>
      </w:r>
      <w:proofErr w:type="spellStart"/>
      <w:r>
        <w:t>Schand</w:t>
      </w:r>
      <w:proofErr w:type="spellEnd"/>
      <w:r>
        <w:t xml:space="preserve"> und Herzeleid;</w:t>
      </w:r>
      <w:r>
        <w:br/>
        <w:t>Tritt zwischen mich und meine Feind,</w:t>
      </w:r>
      <w:r>
        <w:br/>
        <w:t xml:space="preserve">So sichtbar und unsichtbar </w:t>
      </w:r>
      <w:proofErr w:type="spellStart"/>
      <w:r>
        <w:t>seind</w:t>
      </w:r>
      <w:proofErr w:type="spellEnd"/>
      <w:r>
        <w:t>.</w:t>
      </w:r>
    </w:p>
    <w:p w14:paraId="5EADD7C7" w14:textId="77777777" w:rsidR="00481D45" w:rsidRDefault="00481D45" w:rsidP="00481D45">
      <w:pPr>
        <w:pStyle w:val="StandardWeb"/>
      </w:pPr>
      <w:r>
        <w:t xml:space="preserve">Mein Aus- und Eingang heut </w:t>
      </w:r>
      <w:proofErr w:type="spellStart"/>
      <w:r>
        <w:t>bewahr</w:t>
      </w:r>
      <w:proofErr w:type="spellEnd"/>
      <w:r>
        <w:t>,</w:t>
      </w:r>
      <w:r>
        <w:br/>
        <w:t>Dass mir nichts Uebels widerfahr,</w:t>
      </w:r>
      <w:r>
        <w:br/>
      </w:r>
      <w:proofErr w:type="spellStart"/>
      <w:r>
        <w:t>Behüt</w:t>
      </w:r>
      <w:proofErr w:type="spellEnd"/>
      <w:r>
        <w:t xml:space="preserve"> mich vor </w:t>
      </w:r>
      <w:proofErr w:type="spellStart"/>
      <w:r>
        <w:t>eim</w:t>
      </w:r>
      <w:proofErr w:type="spellEnd"/>
      <w:r>
        <w:t xml:space="preserve"> schnellen Tod,</w:t>
      </w:r>
      <w:r>
        <w:br/>
        <w:t xml:space="preserve">Und hilf mir, wo mir </w:t>
      </w:r>
      <w:proofErr w:type="spellStart"/>
      <w:r>
        <w:t>Hülf</w:t>
      </w:r>
      <w:proofErr w:type="spellEnd"/>
      <w:r>
        <w:t xml:space="preserve"> ist not.</w:t>
      </w:r>
    </w:p>
    <w:p w14:paraId="4E3BC64F" w14:textId="77777777" w:rsidR="00481D45" w:rsidRDefault="00481D45" w:rsidP="00481D45">
      <w:pPr>
        <w:pStyle w:val="StandardWeb"/>
      </w:pPr>
      <w:r>
        <w:t>Amen.</w:t>
      </w:r>
    </w:p>
    <w:p w14:paraId="39982AE3" w14:textId="77777777" w:rsidR="001057C0" w:rsidRDefault="001057C0" w:rsidP="001057C0">
      <w:pPr>
        <w:pStyle w:val="berschrift1"/>
      </w:pPr>
      <w:r>
        <w:t>Das walt Gott Vater, meine Kraft</w:t>
      </w:r>
    </w:p>
    <w:p w14:paraId="1DB21FA2" w14:textId="77777777" w:rsidR="001057C0" w:rsidRPr="001057C0" w:rsidRDefault="001057C0" w:rsidP="001057C0">
      <w:pPr>
        <w:rPr>
          <w:b/>
        </w:rPr>
      </w:pPr>
      <w:r>
        <w:rPr>
          <w:b/>
        </w:rPr>
        <w:t>W</w:t>
      </w:r>
      <w:r w:rsidRPr="001057C0">
        <w:rPr>
          <w:b/>
        </w:rPr>
        <w:t>enn man sich rüstet.</w:t>
      </w:r>
    </w:p>
    <w:p w14:paraId="5574432C" w14:textId="77777777" w:rsidR="001057C0" w:rsidRDefault="001057C0" w:rsidP="001057C0">
      <w:pPr>
        <w:pStyle w:val="StandardWeb"/>
      </w:pPr>
      <w:r>
        <w:t>1. Das walt Gott Vater, meine Kraft,</w:t>
      </w:r>
      <w:r>
        <w:br/>
        <w:t>Und Jesus Christus, meine Macht,</w:t>
      </w:r>
      <w:r>
        <w:br/>
        <w:t>Der heilige Geist, mein beste Stärk,</w:t>
      </w:r>
      <w:r>
        <w:br/>
        <w:t xml:space="preserve">Mein Beistand sei zu diesem Werk. </w:t>
      </w:r>
    </w:p>
    <w:p w14:paraId="6841C719" w14:textId="77777777" w:rsidR="001057C0" w:rsidRDefault="001057C0" w:rsidP="001057C0">
      <w:pPr>
        <w:pStyle w:val="StandardWeb"/>
      </w:pPr>
      <w:r>
        <w:t>2. Die heilige Dreifaltigkeit,</w:t>
      </w:r>
      <w:r>
        <w:br/>
        <w:t>Gelobt in alle Ewigkeit,</w:t>
      </w:r>
      <w:r>
        <w:br/>
        <w:t>Steh mir mit rechten Segen bei</w:t>
      </w:r>
      <w:r>
        <w:br/>
        <w:t xml:space="preserve">Und unserm Teil den Sieg </w:t>
      </w:r>
      <w:proofErr w:type="spellStart"/>
      <w:r>
        <w:t>verleih</w:t>
      </w:r>
      <w:proofErr w:type="spellEnd"/>
      <w:r>
        <w:t xml:space="preserve">. </w:t>
      </w:r>
    </w:p>
    <w:p w14:paraId="3E7FFB4D" w14:textId="77777777" w:rsidR="001057C0" w:rsidRDefault="001057C0" w:rsidP="001057C0">
      <w:pPr>
        <w:pStyle w:val="StandardWeb"/>
      </w:pPr>
      <w:r>
        <w:t xml:space="preserve">3. Mein Leib ich </w:t>
      </w:r>
      <w:proofErr w:type="spellStart"/>
      <w:r>
        <w:t>rüst</w:t>
      </w:r>
      <w:proofErr w:type="spellEnd"/>
      <w:r>
        <w:t xml:space="preserve"> und wohl verwahr,</w:t>
      </w:r>
      <w:r>
        <w:br/>
        <w:t xml:space="preserve">Herr mach ihn frei von aller </w:t>
      </w:r>
      <w:proofErr w:type="spellStart"/>
      <w:r>
        <w:t>Gfahr</w:t>
      </w:r>
      <w:proofErr w:type="spellEnd"/>
      <w:r>
        <w:t>,</w:t>
      </w:r>
      <w:r>
        <w:br/>
        <w:t>Mein Waffen, so ich mit mir trag,</w:t>
      </w:r>
      <w:r>
        <w:br/>
      </w:r>
      <w:proofErr w:type="spellStart"/>
      <w:r>
        <w:t>Regier</w:t>
      </w:r>
      <w:proofErr w:type="spellEnd"/>
      <w:r>
        <w:t xml:space="preserve">, dass ich den Feind </w:t>
      </w:r>
      <w:proofErr w:type="spellStart"/>
      <w:r>
        <w:t>hinschlag</w:t>
      </w:r>
      <w:proofErr w:type="spellEnd"/>
      <w:r>
        <w:t xml:space="preserve">. </w:t>
      </w:r>
    </w:p>
    <w:p w14:paraId="4ED87E0E" w14:textId="77777777" w:rsidR="001057C0" w:rsidRDefault="001057C0" w:rsidP="001057C0">
      <w:pPr>
        <w:pStyle w:val="StandardWeb"/>
      </w:pPr>
      <w:r>
        <w:t>4. Du bist mein Wehr, mein Spieß und Schwert,</w:t>
      </w:r>
      <w:r>
        <w:br/>
        <w:t>Halt mich vor deinen Augen wert,</w:t>
      </w:r>
      <w:r>
        <w:br/>
        <w:t>Dass ich getrost vorm Feind besteh</w:t>
      </w:r>
      <w:r>
        <w:br/>
        <w:t>Und ungeschlagen von ihm geh.</w:t>
      </w:r>
    </w:p>
    <w:p w14:paraId="6268CB0E" w14:textId="77777777" w:rsidR="001057C0" w:rsidRDefault="001057C0" w:rsidP="001057C0">
      <w:pPr>
        <w:pStyle w:val="StandardWeb"/>
      </w:pPr>
      <w:r>
        <w:t xml:space="preserve">5. Dein Engel widern Feind </w:t>
      </w:r>
      <w:proofErr w:type="spellStart"/>
      <w:r>
        <w:t>hinschick</w:t>
      </w:r>
      <w:proofErr w:type="spellEnd"/>
      <w:r>
        <w:t>,</w:t>
      </w:r>
      <w:r>
        <w:br/>
        <w:t>Der treib sein Waffen all zurück;</w:t>
      </w:r>
      <w:r>
        <w:br/>
      </w:r>
      <w:proofErr w:type="spellStart"/>
      <w:r>
        <w:t>Zerbrech</w:t>
      </w:r>
      <w:proofErr w:type="spellEnd"/>
      <w:r>
        <w:t xml:space="preserve"> sein Arm und alle Macht,</w:t>
      </w:r>
      <w:r>
        <w:br/>
        <w:t xml:space="preserve">Schlag ihn darnieder in der Schlacht. </w:t>
      </w:r>
    </w:p>
    <w:p w14:paraId="6942CE78" w14:textId="77777777" w:rsidR="001057C0" w:rsidRDefault="001057C0" w:rsidP="001057C0">
      <w:pPr>
        <w:pStyle w:val="StandardWeb"/>
      </w:pPr>
      <w:r>
        <w:t>6. Doch soll ich bei mein Waffen sterben,</w:t>
      </w:r>
      <w:r>
        <w:br/>
        <w:t xml:space="preserve">So mach mich zu </w:t>
      </w:r>
      <w:proofErr w:type="spellStart"/>
      <w:r>
        <w:t>eim</w:t>
      </w:r>
      <w:proofErr w:type="spellEnd"/>
      <w:r>
        <w:t xml:space="preserve"> Himmels Erben;</w:t>
      </w:r>
      <w:r>
        <w:br/>
        <w:t>Da gib mir auch die Herrlichkeit</w:t>
      </w:r>
      <w:r>
        <w:br/>
        <w:t xml:space="preserve">In alle ewig Ewigkeit. </w:t>
      </w:r>
    </w:p>
    <w:p w14:paraId="42F7D17F" w14:textId="77777777" w:rsidR="001057C0" w:rsidRDefault="001057C0" w:rsidP="001057C0">
      <w:pPr>
        <w:pStyle w:val="StandardWeb"/>
      </w:pPr>
      <w:r>
        <w:t>Amen.</w:t>
      </w:r>
    </w:p>
    <w:p w14:paraId="19B00A8B" w14:textId="77777777" w:rsidR="00481D45" w:rsidRDefault="00481D45" w:rsidP="00481D45">
      <w:pPr>
        <w:pStyle w:val="berschrift1"/>
      </w:pPr>
      <w:r w:rsidRPr="001057C0">
        <w:t>Dein Lieb, Herr Christ, muss brünstig sein</w:t>
      </w:r>
    </w:p>
    <w:p w14:paraId="11913DAF" w14:textId="77777777" w:rsidR="00481D45" w:rsidRDefault="00481D45" w:rsidP="00481D45">
      <w:pPr>
        <w:pStyle w:val="StandardWeb"/>
      </w:pPr>
      <w:r>
        <w:t>1. Dein Lieb, Herr Christ, muss brünstig sein,</w:t>
      </w:r>
      <w:r>
        <w:br/>
        <w:t>Dass du für uns trugst solche Pein</w:t>
      </w:r>
      <w:r>
        <w:br/>
        <w:t>Und uns erwarbst das himmlisch Gut,</w:t>
      </w:r>
      <w:r>
        <w:br/>
      </w:r>
      <w:proofErr w:type="spellStart"/>
      <w:r>
        <w:t>Welchs</w:t>
      </w:r>
      <w:proofErr w:type="spellEnd"/>
      <w:r>
        <w:t xml:space="preserve"> uns ewig erfreuen tut.</w:t>
      </w:r>
    </w:p>
    <w:p w14:paraId="0BF81C1F" w14:textId="77777777" w:rsidR="00481D45" w:rsidRDefault="00481D45" w:rsidP="00481D45">
      <w:pPr>
        <w:pStyle w:val="StandardWeb"/>
      </w:pPr>
      <w:r>
        <w:t xml:space="preserve">2. </w:t>
      </w:r>
      <w:proofErr w:type="spellStart"/>
      <w:r>
        <w:t>Solchs</w:t>
      </w:r>
      <w:proofErr w:type="spellEnd"/>
      <w:r>
        <w:t xml:space="preserve"> Gut schenkst du aus bloßer Gnad</w:t>
      </w:r>
      <w:r>
        <w:br/>
        <w:t>Dem, der nach dir Verlangen hat;</w:t>
      </w:r>
      <w:r>
        <w:br/>
        <w:t>Gibst dem durch Wort und Sakrament,</w:t>
      </w:r>
      <w:r>
        <w:br/>
        <w:t xml:space="preserve">Der sich im Glauben zu dir </w:t>
      </w:r>
      <w:proofErr w:type="spellStart"/>
      <w:r>
        <w:t>wendt</w:t>
      </w:r>
      <w:proofErr w:type="spellEnd"/>
      <w:r>
        <w:t>.</w:t>
      </w:r>
    </w:p>
    <w:p w14:paraId="485B97EB" w14:textId="77777777" w:rsidR="00481D45" w:rsidRDefault="00481D45" w:rsidP="00481D45">
      <w:pPr>
        <w:pStyle w:val="StandardWeb"/>
      </w:pPr>
      <w:r>
        <w:t>3. Dafür die Christenheit dich preist,</w:t>
      </w:r>
      <w:r>
        <w:br/>
        <w:t>Dir nach Vermögen Dank beweist,</w:t>
      </w:r>
      <w:r>
        <w:br/>
      </w:r>
      <w:proofErr w:type="spellStart"/>
      <w:r>
        <w:t>Welchs</w:t>
      </w:r>
      <w:proofErr w:type="spellEnd"/>
      <w:r>
        <w:t xml:space="preserve"> ich auch jetzt mit Freuden tu,</w:t>
      </w:r>
      <w:r>
        <w:br/>
        <w:t>Weil ich durch dich hab ewig Ruh.</w:t>
      </w:r>
    </w:p>
    <w:p w14:paraId="7CDFF739" w14:textId="77777777" w:rsidR="00481D45" w:rsidRDefault="00481D45" w:rsidP="00481D45">
      <w:pPr>
        <w:pStyle w:val="StandardWeb"/>
      </w:pPr>
      <w:r>
        <w:t>4. Ich bitt, dein guten Geist mir gib,</w:t>
      </w:r>
      <w:r>
        <w:br/>
        <w:t>Dass ich bedenk dein herzlich Lieb,</w:t>
      </w:r>
      <w:r>
        <w:br/>
        <w:t>Mich halt zum Wort und Sakrament,</w:t>
      </w:r>
      <w:r>
        <w:br/>
        <w:t xml:space="preserve">Da dein groß Gut wird </w:t>
      </w:r>
      <w:proofErr w:type="spellStart"/>
      <w:r>
        <w:t>ausgespendt</w:t>
      </w:r>
      <w:proofErr w:type="spellEnd"/>
      <w:r>
        <w:t>.</w:t>
      </w:r>
    </w:p>
    <w:p w14:paraId="371C3247" w14:textId="77777777" w:rsidR="00481D45" w:rsidRDefault="00481D45" w:rsidP="00481D45">
      <w:pPr>
        <w:pStyle w:val="StandardWeb"/>
      </w:pPr>
      <w:r>
        <w:t>5. Zünd auch den Glauben in mir an,</w:t>
      </w:r>
      <w:r>
        <w:br/>
        <w:t>Dass ich solch Gut ergreifen kann</w:t>
      </w:r>
      <w:r>
        <w:br/>
        <w:t>Und glaub, dass du mich hast erlöst,</w:t>
      </w:r>
      <w:r>
        <w:br/>
        <w:t xml:space="preserve">Und deiner Gnad mich herzlich </w:t>
      </w:r>
      <w:proofErr w:type="spellStart"/>
      <w:r>
        <w:t>tröst</w:t>
      </w:r>
      <w:proofErr w:type="spellEnd"/>
      <w:r>
        <w:t>.</w:t>
      </w:r>
    </w:p>
    <w:p w14:paraId="4FC1AF46" w14:textId="77777777" w:rsidR="00481D45" w:rsidRDefault="00481D45" w:rsidP="00481D45">
      <w:pPr>
        <w:pStyle w:val="StandardWeb"/>
      </w:pPr>
      <w:r>
        <w:t>6. Hilf, dass ich auf mein Werk nicht bau,</w:t>
      </w:r>
      <w:r>
        <w:br/>
        <w:t>Auf dein Verdienst allein vertrau,</w:t>
      </w:r>
      <w:r>
        <w:br/>
        <w:t>Denn unsre Werk sind viel zu schlecht,</w:t>
      </w:r>
      <w:r>
        <w:br/>
        <w:t>Dass ein Mensch würd dadurch gerecht.</w:t>
      </w:r>
    </w:p>
    <w:p w14:paraId="546DF655" w14:textId="77777777" w:rsidR="00481D45" w:rsidRDefault="00481D45" w:rsidP="00481D45">
      <w:pPr>
        <w:pStyle w:val="StandardWeb"/>
      </w:pPr>
      <w:r>
        <w:t xml:space="preserve">7. Lass mich die Mittel nicht </w:t>
      </w:r>
      <w:proofErr w:type="spellStart"/>
      <w:r>
        <w:t>verschlagn</w:t>
      </w:r>
      <w:proofErr w:type="spellEnd"/>
      <w:r>
        <w:t>,</w:t>
      </w:r>
      <w:r>
        <w:br/>
        <w:t xml:space="preserve">Die mir </w:t>
      </w:r>
      <w:proofErr w:type="spellStart"/>
      <w:r>
        <w:t>erworbnes</w:t>
      </w:r>
      <w:proofErr w:type="spellEnd"/>
      <w:r>
        <w:t xml:space="preserve"> Gut </w:t>
      </w:r>
      <w:proofErr w:type="spellStart"/>
      <w:r>
        <w:t>antragn</w:t>
      </w:r>
      <w:proofErr w:type="spellEnd"/>
      <w:r>
        <w:t>;</w:t>
      </w:r>
      <w:r>
        <w:br/>
        <w:t xml:space="preserve">Denn wer die Mittel leicht </w:t>
      </w:r>
      <w:proofErr w:type="spellStart"/>
      <w:r>
        <w:t>veracht</w:t>
      </w:r>
      <w:proofErr w:type="spellEnd"/>
      <w:r>
        <w:t>,</w:t>
      </w:r>
      <w:r>
        <w:br/>
        <w:t>Der ist nicht auf sein Seel bedacht.</w:t>
      </w:r>
    </w:p>
    <w:p w14:paraId="198FF5EB" w14:textId="77777777" w:rsidR="00481D45" w:rsidRDefault="00481D45" w:rsidP="00481D45">
      <w:pPr>
        <w:pStyle w:val="StandardWeb"/>
      </w:pPr>
      <w:r>
        <w:t>8. Gib mir ein starke Zuversicht,</w:t>
      </w:r>
      <w:r>
        <w:br/>
        <w:t>An deiner Gnad zu zweifeln nicht,</w:t>
      </w:r>
      <w:r>
        <w:br/>
        <w:t>Dass ich beständig an dir hang</w:t>
      </w:r>
      <w:r>
        <w:br/>
        <w:t>Und dort das himmlisch Gut erlang.</w:t>
      </w:r>
    </w:p>
    <w:p w14:paraId="42DA0672" w14:textId="77777777" w:rsidR="00481D45" w:rsidRDefault="00481D45" w:rsidP="00481D45">
      <w:pPr>
        <w:pStyle w:val="StandardWeb"/>
      </w:pPr>
      <w:r>
        <w:t>Amen.</w:t>
      </w:r>
    </w:p>
    <w:p w14:paraId="58409DB0" w14:textId="77777777" w:rsidR="00803282" w:rsidRDefault="00803282" w:rsidP="00803282">
      <w:pPr>
        <w:pStyle w:val="berschrift1"/>
      </w:pPr>
      <w:r>
        <w:t>Der Christmond ist vorhanden</w:t>
      </w:r>
    </w:p>
    <w:p w14:paraId="41EE4BC5" w14:textId="77777777" w:rsidR="00803282" w:rsidRPr="00803282" w:rsidRDefault="00803282" w:rsidP="00803282">
      <w:pPr>
        <w:rPr>
          <w:b/>
        </w:rPr>
      </w:pPr>
      <w:r w:rsidRPr="00803282">
        <w:rPr>
          <w:b/>
        </w:rPr>
        <w:t>16. Dezember</w:t>
      </w:r>
    </w:p>
    <w:p w14:paraId="6DDD8E71" w14:textId="77777777" w:rsidR="00803282" w:rsidRDefault="00803282" w:rsidP="00803282">
      <w:pPr>
        <w:pStyle w:val="StandardWeb"/>
      </w:pPr>
      <w:r>
        <w:rPr>
          <w:rStyle w:val="Hervorhebung"/>
        </w:rPr>
        <w:t>Im Ton: Vom Jäger</w:t>
      </w:r>
    </w:p>
    <w:p w14:paraId="67AE88FF" w14:textId="77777777" w:rsidR="00803282" w:rsidRDefault="00803282" w:rsidP="00803282">
      <w:pPr>
        <w:pStyle w:val="StandardWeb"/>
      </w:pPr>
      <w:r>
        <w:t>Der Christmond ist vorhanden,</w:t>
      </w:r>
      <w:r>
        <w:br/>
        <w:t>Des sind wir freudenvoll,</w:t>
      </w:r>
      <w:r>
        <w:br/>
        <w:t>Hier und in allen Landen</w:t>
      </w:r>
      <w:r>
        <w:br/>
        <w:t>Man Gott drum preisen soll.</w:t>
      </w:r>
      <w:r>
        <w:br/>
        <w:t>Jesu, Marien Sohne,</w:t>
      </w:r>
      <w:r>
        <w:br/>
        <w:t>Der du Messias bist,</w:t>
      </w:r>
      <w:r>
        <w:br/>
        <w:t xml:space="preserve">Dir sei Lob in </w:t>
      </w:r>
      <w:proofErr w:type="spellStart"/>
      <w:r>
        <w:t>deim</w:t>
      </w:r>
      <w:proofErr w:type="spellEnd"/>
      <w:r>
        <w:t xml:space="preserve"> Throne</w:t>
      </w:r>
      <w:r>
        <w:br/>
        <w:t>Jetzt und zu aller Frist.</w:t>
      </w:r>
    </w:p>
    <w:p w14:paraId="2DCA99E5" w14:textId="77777777" w:rsidR="00803282" w:rsidRDefault="00803282" w:rsidP="00803282">
      <w:pPr>
        <w:pStyle w:val="StandardWeb"/>
      </w:pPr>
      <w:r>
        <w:t>Jesu, du Gnadensonne,</w:t>
      </w:r>
      <w:r>
        <w:br/>
        <w:t xml:space="preserve">Dein Strahlen zu uns </w:t>
      </w:r>
      <w:proofErr w:type="spellStart"/>
      <w:r>
        <w:t>wend</w:t>
      </w:r>
      <w:proofErr w:type="spellEnd"/>
      <w:r>
        <w:br/>
        <w:t>Und unser Sünden schone,</w:t>
      </w:r>
      <w:r>
        <w:br/>
        <w:t>Steh bei uns bis ans End.</w:t>
      </w:r>
      <w:r>
        <w:br/>
        <w:t xml:space="preserve">Das Herz </w:t>
      </w:r>
      <w:proofErr w:type="spellStart"/>
      <w:r>
        <w:t>wollst</w:t>
      </w:r>
      <w:proofErr w:type="spellEnd"/>
      <w:r>
        <w:t xml:space="preserve"> uns entzünden</w:t>
      </w:r>
      <w:r>
        <w:br/>
        <w:t>In wahrer Andacht fein,</w:t>
      </w:r>
      <w:r>
        <w:br/>
        <w:t>Dass wir dein Gnade finden</w:t>
      </w:r>
      <w:r>
        <w:br/>
        <w:t>Und stets dein eigen sein.</w:t>
      </w:r>
    </w:p>
    <w:p w14:paraId="507EB850" w14:textId="77777777" w:rsidR="00803282" w:rsidRDefault="00803282" w:rsidP="00803282">
      <w:pPr>
        <w:pStyle w:val="StandardWeb"/>
      </w:pPr>
      <w:r>
        <w:t xml:space="preserve">Du </w:t>
      </w:r>
      <w:proofErr w:type="spellStart"/>
      <w:r>
        <w:t>wollst</w:t>
      </w:r>
      <w:proofErr w:type="spellEnd"/>
      <w:r>
        <w:t xml:space="preserve"> uns nicht verlassen</w:t>
      </w:r>
      <w:r>
        <w:br/>
        <w:t>In dieser kalten Zeit,</w:t>
      </w:r>
      <w:r>
        <w:br/>
        <w:t xml:space="preserve">Wenn Trübsal </w:t>
      </w:r>
      <w:proofErr w:type="spellStart"/>
      <w:r>
        <w:t>kömmt</w:t>
      </w:r>
      <w:proofErr w:type="spellEnd"/>
      <w:r>
        <w:t xml:space="preserve"> </w:t>
      </w:r>
      <w:proofErr w:type="spellStart"/>
      <w:r>
        <w:t>ohn</w:t>
      </w:r>
      <w:proofErr w:type="spellEnd"/>
      <w:r>
        <w:t xml:space="preserve"> Maßen,</w:t>
      </w:r>
      <w:r>
        <w:br/>
        <w:t xml:space="preserve">Dein </w:t>
      </w:r>
      <w:proofErr w:type="spellStart"/>
      <w:r>
        <w:t>Hülf</w:t>
      </w:r>
      <w:proofErr w:type="spellEnd"/>
      <w:r>
        <w:t xml:space="preserve"> sei uns bereit.</w:t>
      </w:r>
      <w:r>
        <w:br/>
        <w:t>Erwärm uns durch dein Gnade,</w:t>
      </w:r>
      <w:r>
        <w:br/>
        <w:t>Dass wir geduldig sein,</w:t>
      </w:r>
      <w:r>
        <w:br/>
        <w:t>Und unser Seel nichts schade,</w:t>
      </w:r>
      <w:r>
        <w:br/>
      </w:r>
      <w:proofErr w:type="spellStart"/>
      <w:r>
        <w:t>Wenns</w:t>
      </w:r>
      <w:proofErr w:type="spellEnd"/>
      <w:r>
        <w:t xml:space="preserve"> Unglück </w:t>
      </w:r>
      <w:proofErr w:type="spellStart"/>
      <w:r>
        <w:t>kömmt</w:t>
      </w:r>
      <w:proofErr w:type="spellEnd"/>
      <w:r>
        <w:t xml:space="preserve"> herein.</w:t>
      </w:r>
    </w:p>
    <w:p w14:paraId="2871B1E7" w14:textId="77777777" w:rsidR="00803282" w:rsidRDefault="00803282" w:rsidP="00803282">
      <w:pPr>
        <w:pStyle w:val="StandardWeb"/>
      </w:pPr>
      <w:r>
        <w:t xml:space="preserve">Herr, du </w:t>
      </w:r>
      <w:proofErr w:type="spellStart"/>
      <w:r>
        <w:t>wollst</w:t>
      </w:r>
      <w:proofErr w:type="spellEnd"/>
      <w:r>
        <w:t xml:space="preserve"> unser walten,</w:t>
      </w:r>
      <w:r>
        <w:br/>
        <w:t>Dein Geist mach uns bereit,</w:t>
      </w:r>
      <w:r>
        <w:br/>
        <w:t>Dass wir in Andacht halten</w:t>
      </w:r>
      <w:r>
        <w:br/>
        <w:t>Die liebe Weihnachtszeit;</w:t>
      </w:r>
      <w:r>
        <w:br/>
        <w:t>Dass wir dich herzlich loben</w:t>
      </w:r>
      <w:r>
        <w:br/>
        <w:t>Hier in der Christenheit</w:t>
      </w:r>
      <w:r>
        <w:br/>
        <w:t>Und mit den Engeln droben</w:t>
      </w:r>
      <w:r>
        <w:br/>
        <w:t>In alle Ewigkeit.</w:t>
      </w:r>
    </w:p>
    <w:p w14:paraId="2CC2A06B" w14:textId="77777777" w:rsidR="00803282" w:rsidRDefault="00803282" w:rsidP="00803282">
      <w:pPr>
        <w:pStyle w:val="StandardWeb"/>
      </w:pPr>
      <w:r>
        <w:t>Amen.</w:t>
      </w:r>
    </w:p>
    <w:p w14:paraId="7354DE0F" w14:textId="77777777" w:rsidR="001057C0" w:rsidRDefault="001057C0" w:rsidP="001057C0">
      <w:pPr>
        <w:pStyle w:val="berschrift1"/>
      </w:pPr>
      <w:r>
        <w:t>Dieweil, o frommer Jesu Christ</w:t>
      </w:r>
    </w:p>
    <w:p w14:paraId="19D7DD69" w14:textId="77777777" w:rsidR="001057C0" w:rsidRPr="001057C0" w:rsidRDefault="001057C0" w:rsidP="001057C0">
      <w:pPr>
        <w:rPr>
          <w:b/>
        </w:rPr>
      </w:pPr>
      <w:r w:rsidRPr="001057C0">
        <w:rPr>
          <w:b/>
        </w:rPr>
        <w:t>Wenn man dem Kirchendiener will beichten.</w:t>
      </w:r>
    </w:p>
    <w:p w14:paraId="0955D7A5" w14:textId="77777777" w:rsidR="001057C0" w:rsidRDefault="001057C0" w:rsidP="001057C0">
      <w:pPr>
        <w:pStyle w:val="StandardWeb"/>
      </w:pPr>
      <w:r>
        <w:t>1. Dieweil, o frommer Jesu Christ,</w:t>
      </w:r>
      <w:r>
        <w:br/>
        <w:t>Dein Will und heilsam Ordnung ist,</w:t>
      </w:r>
      <w:r>
        <w:br/>
        <w:t xml:space="preserve">Dass, wenn ein Mensch hat </w:t>
      </w:r>
      <w:proofErr w:type="spellStart"/>
      <w:r>
        <w:t>Sünd</w:t>
      </w:r>
      <w:proofErr w:type="spellEnd"/>
      <w:r>
        <w:t xml:space="preserve"> getan,</w:t>
      </w:r>
      <w:r>
        <w:br/>
        <w:t>Er hol die Absolution</w:t>
      </w:r>
      <w:r>
        <w:br/>
        <w:t>Vom Kirchendiener, der dein Statt</w:t>
      </w:r>
      <w:r>
        <w:br/>
        <w:t xml:space="preserve">Vollmächtig zu verwalten hat; </w:t>
      </w:r>
    </w:p>
    <w:p w14:paraId="3D3E87E5" w14:textId="77777777" w:rsidR="001057C0" w:rsidRDefault="001057C0" w:rsidP="001057C0">
      <w:pPr>
        <w:pStyle w:val="StandardWeb"/>
      </w:pPr>
      <w:r>
        <w:t>2. Drum komm ich heut nach dein Befehl,</w:t>
      </w:r>
      <w:r>
        <w:br/>
        <w:t>Dass ich mich vor dein Diener stell:</w:t>
      </w:r>
      <w:r>
        <w:br/>
        <w:t>Ach Herr mein Sünden sind mir leid,</w:t>
      </w:r>
      <w:r>
        <w:br/>
        <w:t>Ich trau‘ auf dein Barmherzigkeit:</w:t>
      </w:r>
      <w:r>
        <w:br/>
        <w:t xml:space="preserve">Lass mich von Sünden </w:t>
      </w:r>
      <w:proofErr w:type="spellStart"/>
      <w:r>
        <w:t>absolviern</w:t>
      </w:r>
      <w:proofErr w:type="spellEnd"/>
      <w:r>
        <w:t>,</w:t>
      </w:r>
      <w:r>
        <w:br/>
        <w:t xml:space="preserve">Dass ich dein Gnad und Huld kann </w:t>
      </w:r>
      <w:proofErr w:type="spellStart"/>
      <w:r>
        <w:t>spürn</w:t>
      </w:r>
      <w:proofErr w:type="spellEnd"/>
      <w:r>
        <w:t xml:space="preserve">. </w:t>
      </w:r>
    </w:p>
    <w:p w14:paraId="22F02373" w14:textId="77777777" w:rsidR="001057C0" w:rsidRDefault="001057C0" w:rsidP="001057C0">
      <w:pPr>
        <w:pStyle w:val="StandardWeb"/>
      </w:pPr>
      <w:r>
        <w:t>3. Das will ich herzlich nehmen an,</w:t>
      </w:r>
      <w:r>
        <w:br/>
        <w:t>Als wär es von dir selbst getan,</w:t>
      </w:r>
      <w:r>
        <w:br/>
        <w:t>Hilf, dass es gelt ins Himmels Schloss,</w:t>
      </w:r>
      <w:r>
        <w:br/>
        <w:t>Sobald mich spricht dein Diener los.</w:t>
      </w:r>
      <w:r>
        <w:br/>
        <w:t>Mach du mich von mein Sünden frei,</w:t>
      </w:r>
      <w:r>
        <w:br/>
        <w:t xml:space="preserve">Dass ich gerecht und heilig sei. </w:t>
      </w:r>
    </w:p>
    <w:p w14:paraId="718CC2A6" w14:textId="77777777" w:rsidR="001057C0" w:rsidRDefault="001057C0" w:rsidP="001057C0">
      <w:pPr>
        <w:pStyle w:val="StandardWeb"/>
      </w:pPr>
      <w:r>
        <w:t>Amen.</w:t>
      </w:r>
    </w:p>
    <w:p w14:paraId="51018C00" w14:textId="77777777" w:rsidR="00481D45" w:rsidRDefault="00481D45" w:rsidP="00481D45">
      <w:pPr>
        <w:pStyle w:val="berschrift1"/>
      </w:pPr>
      <w:r w:rsidRPr="00481D45">
        <w:t>Die Stein und Felsen sind zwar hart</w:t>
      </w:r>
    </w:p>
    <w:p w14:paraId="4364C846" w14:textId="77777777" w:rsidR="00481D45" w:rsidRDefault="00481D45" w:rsidP="00481D45">
      <w:pPr>
        <w:pStyle w:val="StandardWeb"/>
      </w:pPr>
      <w:r>
        <w:t>1. Die Stein und Felsen sind zwar hart,</w:t>
      </w:r>
      <w:r>
        <w:br/>
        <w:t>Des Menschen Herz wohl weich und zart,</w:t>
      </w:r>
      <w:r>
        <w:br/>
        <w:t>Dennoch manch harter Fels sich trennt,</w:t>
      </w:r>
      <w:r>
        <w:br/>
        <w:t xml:space="preserve">Als Christ am Kreuz sein Leben </w:t>
      </w:r>
      <w:proofErr w:type="spellStart"/>
      <w:r>
        <w:t>endt</w:t>
      </w:r>
      <w:proofErr w:type="spellEnd"/>
      <w:r>
        <w:t>.</w:t>
      </w:r>
    </w:p>
    <w:p w14:paraId="0C63EAF7" w14:textId="77777777" w:rsidR="00481D45" w:rsidRDefault="00481D45" w:rsidP="00481D45">
      <w:pPr>
        <w:pStyle w:val="StandardWeb"/>
      </w:pPr>
      <w:r>
        <w:t>2. Dagegen bleibt manch Herz verstockt,</w:t>
      </w:r>
      <w:r>
        <w:br/>
        <w:t>Obgleich Gott zur Bekehrung lockt.</w:t>
      </w:r>
      <w:r>
        <w:br/>
        <w:t>O Herr, du bist der Fels und Stein</w:t>
      </w:r>
      <w:r>
        <w:br/>
        <w:t>Auf dem besteht die Kirch allein.</w:t>
      </w:r>
    </w:p>
    <w:p w14:paraId="7039CEC8" w14:textId="77777777" w:rsidR="00481D45" w:rsidRDefault="00481D45" w:rsidP="00481D45">
      <w:pPr>
        <w:pStyle w:val="StandardWeb"/>
      </w:pPr>
      <w:r>
        <w:t>3. Du bist der unbeweglich Grund,</w:t>
      </w:r>
      <w:r>
        <w:br/>
        <w:t xml:space="preserve">Den kein Tyrann einstürmen </w:t>
      </w:r>
      <w:proofErr w:type="spellStart"/>
      <w:r>
        <w:t>kunt</w:t>
      </w:r>
      <w:proofErr w:type="spellEnd"/>
      <w:r>
        <w:t>.</w:t>
      </w:r>
      <w:r>
        <w:br/>
        <w:t>Auf dich allein ich allzeit schau,</w:t>
      </w:r>
      <w:r>
        <w:br/>
        <w:t>Mein Glauben und Gebet drauf bau.</w:t>
      </w:r>
    </w:p>
    <w:p w14:paraId="74BED2AD" w14:textId="77777777" w:rsidR="00481D45" w:rsidRDefault="00481D45" w:rsidP="00481D45">
      <w:pPr>
        <w:pStyle w:val="StandardWeb"/>
      </w:pPr>
      <w:r>
        <w:t xml:space="preserve">4. Man schlägt von dir des Geistes </w:t>
      </w:r>
      <w:proofErr w:type="spellStart"/>
      <w:r>
        <w:t>Feur</w:t>
      </w:r>
      <w:proofErr w:type="spellEnd"/>
      <w:r>
        <w:t>,</w:t>
      </w:r>
      <w:r>
        <w:br/>
        <w:t xml:space="preserve">Dadurch mein Herz und Sinn </w:t>
      </w:r>
      <w:proofErr w:type="spellStart"/>
      <w:r>
        <w:t>verneur</w:t>
      </w:r>
      <w:proofErr w:type="spellEnd"/>
      <w:r>
        <w:t>;</w:t>
      </w:r>
      <w:r>
        <w:br/>
        <w:t xml:space="preserve">Von dir </w:t>
      </w:r>
      <w:proofErr w:type="spellStart"/>
      <w:r>
        <w:t>fleußt</w:t>
      </w:r>
      <w:proofErr w:type="spellEnd"/>
      <w:r>
        <w:t xml:space="preserve"> Wasser, das ich trink,</w:t>
      </w:r>
      <w:r>
        <w:br/>
        <w:t>Dass ich in Elend nicht versink.</w:t>
      </w:r>
    </w:p>
    <w:p w14:paraId="57A53926" w14:textId="77777777" w:rsidR="00481D45" w:rsidRDefault="00481D45" w:rsidP="00481D45">
      <w:pPr>
        <w:pStyle w:val="StandardWeb"/>
      </w:pPr>
      <w:r>
        <w:t>5. Mein Leib und Seel ich kräftig lab,</w:t>
      </w:r>
      <w:r>
        <w:br/>
        <w:t>Wenn ich nur dies Kraftwasser hab.</w:t>
      </w:r>
      <w:r>
        <w:br/>
        <w:t>Hilf, dass ich mich nicht stoß an dir,</w:t>
      </w:r>
      <w:r>
        <w:br/>
        <w:t>Dein Huld und mein Heil nicht verlier.</w:t>
      </w:r>
    </w:p>
    <w:p w14:paraId="788E3BD8" w14:textId="77777777" w:rsidR="00481D45" w:rsidRDefault="00481D45" w:rsidP="00481D45">
      <w:pPr>
        <w:pStyle w:val="StandardWeb"/>
      </w:pPr>
      <w:r>
        <w:t>6. Und ob ich fiel, so lass mich nicht,</w:t>
      </w:r>
      <w:r>
        <w:br/>
        <w:t xml:space="preserve">Hilf, dass ich mich an dir </w:t>
      </w:r>
      <w:proofErr w:type="spellStart"/>
      <w:r>
        <w:t>aufricht</w:t>
      </w:r>
      <w:proofErr w:type="spellEnd"/>
      <w:r>
        <w:t>;</w:t>
      </w:r>
      <w:r>
        <w:br/>
        <w:t>Gib mir in diesem Felsen Ruh,</w:t>
      </w:r>
      <w:r>
        <w:br/>
        <w:t>Wenn man mir drückt die Augen zu.</w:t>
      </w:r>
    </w:p>
    <w:p w14:paraId="039AD3E5" w14:textId="77777777" w:rsidR="00481D45" w:rsidRDefault="00481D45" w:rsidP="00481D45">
      <w:pPr>
        <w:pStyle w:val="StandardWeb"/>
      </w:pPr>
      <w:r>
        <w:t>7. Weil manch Mensch hat ein Felsenherz</w:t>
      </w:r>
      <w:r>
        <w:br/>
        <w:t>Und treib aus deinem Kreuz den Scherz.</w:t>
      </w:r>
      <w:r>
        <w:br/>
        <w:t xml:space="preserve">Dadurch sie all dein Huld </w:t>
      </w:r>
      <w:proofErr w:type="spellStart"/>
      <w:r>
        <w:t>verliern</w:t>
      </w:r>
      <w:proofErr w:type="spellEnd"/>
      <w:r>
        <w:br/>
        <w:t>Und auf sich die Verdammnis führen.</w:t>
      </w:r>
    </w:p>
    <w:p w14:paraId="65BFA692" w14:textId="77777777" w:rsidR="00481D45" w:rsidRDefault="00481D45" w:rsidP="00481D45">
      <w:pPr>
        <w:pStyle w:val="StandardWeb"/>
      </w:pPr>
      <w:r>
        <w:t xml:space="preserve">8. Wie sie die Stein drum hart </w:t>
      </w:r>
      <w:proofErr w:type="spellStart"/>
      <w:r>
        <w:t>anklagn</w:t>
      </w:r>
      <w:proofErr w:type="spellEnd"/>
      <w:r>
        <w:br/>
        <w:t xml:space="preserve">Und ihn von eitel Strafen </w:t>
      </w:r>
      <w:proofErr w:type="spellStart"/>
      <w:r>
        <w:t>sagn</w:t>
      </w:r>
      <w:proofErr w:type="spellEnd"/>
      <w:r>
        <w:t>.</w:t>
      </w:r>
      <w:r>
        <w:br/>
        <w:t xml:space="preserve">Verleih, dass ich nach </w:t>
      </w:r>
      <w:proofErr w:type="spellStart"/>
      <w:r>
        <w:t>deim</w:t>
      </w:r>
      <w:proofErr w:type="spellEnd"/>
      <w:r>
        <w:t xml:space="preserve"> Geheiß</w:t>
      </w:r>
      <w:r>
        <w:br/>
        <w:t xml:space="preserve">Mein Herz durch </w:t>
      </w:r>
      <w:proofErr w:type="spellStart"/>
      <w:r>
        <w:t>Reu</w:t>
      </w:r>
      <w:proofErr w:type="spellEnd"/>
      <w:r>
        <w:t xml:space="preserve"> und </w:t>
      </w:r>
      <w:proofErr w:type="spellStart"/>
      <w:r>
        <w:t>Buß</w:t>
      </w:r>
      <w:proofErr w:type="spellEnd"/>
      <w:r>
        <w:t xml:space="preserve"> zerreiß.</w:t>
      </w:r>
    </w:p>
    <w:p w14:paraId="04661997" w14:textId="77777777" w:rsidR="00481D45" w:rsidRDefault="00481D45" w:rsidP="00481D45">
      <w:pPr>
        <w:pStyle w:val="StandardWeb"/>
      </w:pPr>
      <w:r>
        <w:t xml:space="preserve">9. Wenn dieser Stein </w:t>
      </w:r>
      <w:proofErr w:type="spellStart"/>
      <w:r>
        <w:t>ohn</w:t>
      </w:r>
      <w:proofErr w:type="spellEnd"/>
      <w:r>
        <w:t xml:space="preserve"> Menschen </w:t>
      </w:r>
      <w:proofErr w:type="spellStart"/>
      <w:r>
        <w:t>Händ</w:t>
      </w:r>
      <w:proofErr w:type="spellEnd"/>
      <w:r>
        <w:br/>
        <w:t>Die Welt zerschmettern wird am End,</w:t>
      </w:r>
      <w:r>
        <w:br/>
        <w:t>So lass mich in dir sicher sein,</w:t>
      </w:r>
      <w:r>
        <w:br/>
        <w:t>Führ mich mit dir in Himmel ein.</w:t>
      </w:r>
    </w:p>
    <w:p w14:paraId="5BF07492" w14:textId="77777777" w:rsidR="00481D45" w:rsidRDefault="00481D45" w:rsidP="00481D45">
      <w:pPr>
        <w:pStyle w:val="StandardWeb"/>
      </w:pPr>
      <w:r>
        <w:t>Amen.</w:t>
      </w:r>
    </w:p>
    <w:p w14:paraId="0089127A" w14:textId="77777777" w:rsidR="00481D45" w:rsidRDefault="00481D45" w:rsidP="00481D45">
      <w:pPr>
        <w:pStyle w:val="berschrift1"/>
        <w:rPr>
          <w:sz w:val="48"/>
        </w:rPr>
      </w:pPr>
      <w:r w:rsidRPr="00481D45">
        <w:t xml:space="preserve">Du weißt, Herr Christ, die große </w:t>
      </w:r>
      <w:r>
        <w:t>Not</w:t>
      </w:r>
    </w:p>
    <w:p w14:paraId="259686FF" w14:textId="77777777" w:rsidR="00481D45" w:rsidRDefault="00481D45" w:rsidP="00481D45">
      <w:pPr>
        <w:pStyle w:val="StandardWeb"/>
      </w:pPr>
      <w:r>
        <w:t>1. Du weißt, Herr Christ, die große Not,</w:t>
      </w:r>
      <w:r>
        <w:br/>
        <w:t>Darin der Mensch hier lebet,</w:t>
      </w:r>
      <w:r>
        <w:br/>
        <w:t>Weil herb und bitter ist der Tod,</w:t>
      </w:r>
      <w:r>
        <w:br/>
        <w:t>Der uns vor Augen schwebet.</w:t>
      </w:r>
      <w:r>
        <w:br/>
        <w:t>Wie mancher Mensch bedenkt es nicht,</w:t>
      </w:r>
      <w:r>
        <w:br/>
        <w:t>Dass er möcht selig sterben,</w:t>
      </w:r>
      <w:r>
        <w:br/>
        <w:t xml:space="preserve">Drum muss er dort nach </w:t>
      </w:r>
      <w:proofErr w:type="spellStart"/>
      <w:r>
        <w:t>deim</w:t>
      </w:r>
      <w:proofErr w:type="spellEnd"/>
      <w:r>
        <w:t xml:space="preserve"> Gericht</w:t>
      </w:r>
      <w:r>
        <w:br/>
        <w:t>Mit Leib und Seel verderben.</w:t>
      </w:r>
    </w:p>
    <w:p w14:paraId="1AC5B2B7" w14:textId="77777777" w:rsidR="00481D45" w:rsidRDefault="00481D45" w:rsidP="00481D45">
      <w:pPr>
        <w:pStyle w:val="StandardWeb"/>
      </w:pPr>
      <w:r>
        <w:t xml:space="preserve">2. Der </w:t>
      </w:r>
      <w:proofErr w:type="spellStart"/>
      <w:r>
        <w:t>Unglaub</w:t>
      </w:r>
      <w:proofErr w:type="spellEnd"/>
      <w:r>
        <w:t xml:space="preserve"> nimmt sehr überhand,</w:t>
      </w:r>
      <w:r>
        <w:br/>
        <w:t>Viel Menschen dich nicht kennen;</w:t>
      </w:r>
      <w:r>
        <w:br/>
        <w:t>Bei Menschen bist du zwar bekannt,</w:t>
      </w:r>
      <w:r>
        <w:br/>
        <w:t>Die sich auch Christen nennen,</w:t>
      </w:r>
      <w:r>
        <w:br/>
        <w:t>Doch achten sie deins Willens nicht,</w:t>
      </w:r>
      <w:r>
        <w:br/>
        <w:t>In Sünden sie fort leben,</w:t>
      </w:r>
      <w:r>
        <w:br/>
        <w:t xml:space="preserve">Kein </w:t>
      </w:r>
      <w:proofErr w:type="spellStart"/>
      <w:r>
        <w:t>Bessrung</w:t>
      </w:r>
      <w:proofErr w:type="spellEnd"/>
      <w:r>
        <w:t xml:space="preserve"> man bei ihnen sieht,</w:t>
      </w:r>
      <w:r>
        <w:br/>
        <w:t>Bis sie den Geist aufgeben.</w:t>
      </w:r>
    </w:p>
    <w:p w14:paraId="2D65DFCD" w14:textId="77777777" w:rsidR="00481D45" w:rsidRDefault="00481D45" w:rsidP="00481D45">
      <w:pPr>
        <w:pStyle w:val="StandardWeb"/>
      </w:pPr>
      <w:r>
        <w:t>3. Herr, hilf, dass ich sei drauf bedacht</w:t>
      </w:r>
      <w:r>
        <w:br/>
        <w:t>Bei diesem Kreuz und Leiden,</w:t>
      </w:r>
      <w:r>
        <w:br/>
        <w:t>Weil sich der Tod auch an mich macht,</w:t>
      </w:r>
      <w:r>
        <w:br/>
        <w:t>Selig hier abzuscheiden.</w:t>
      </w:r>
      <w:r>
        <w:br/>
        <w:t xml:space="preserve">Den rechten Glauben mir </w:t>
      </w:r>
      <w:proofErr w:type="spellStart"/>
      <w:r>
        <w:t>verleih</w:t>
      </w:r>
      <w:proofErr w:type="spellEnd"/>
      <w:r>
        <w:t>,</w:t>
      </w:r>
      <w:r>
        <w:br/>
        <w:t>Dass ich dir sei ergeben,</w:t>
      </w:r>
      <w:r>
        <w:br/>
        <w:t>Allein trau auf dein Leiden frei,</w:t>
      </w:r>
      <w:r>
        <w:br/>
        <w:t>Im Sterben und im Leben.</w:t>
      </w:r>
    </w:p>
    <w:p w14:paraId="384777FA" w14:textId="77777777" w:rsidR="00481D45" w:rsidRDefault="00481D45" w:rsidP="00481D45">
      <w:pPr>
        <w:pStyle w:val="StandardWeb"/>
      </w:pPr>
      <w:r>
        <w:t xml:space="preserve">4. Mein Herz vor </w:t>
      </w:r>
      <w:proofErr w:type="spellStart"/>
      <w:r>
        <w:t>Sünd</w:t>
      </w:r>
      <w:proofErr w:type="spellEnd"/>
      <w:r>
        <w:t xml:space="preserve"> und </w:t>
      </w:r>
      <w:proofErr w:type="spellStart"/>
      <w:r>
        <w:t>Schand</w:t>
      </w:r>
      <w:proofErr w:type="spellEnd"/>
      <w:r>
        <w:t xml:space="preserve"> </w:t>
      </w:r>
      <w:proofErr w:type="spellStart"/>
      <w:r>
        <w:t>behüt</w:t>
      </w:r>
      <w:proofErr w:type="spellEnd"/>
      <w:r>
        <w:t>;</w:t>
      </w:r>
      <w:r>
        <w:br/>
        <w:t>Doch so ich fall in Sünden,</w:t>
      </w:r>
      <w:r>
        <w:br/>
        <w:t xml:space="preserve">So gib mir </w:t>
      </w:r>
      <w:proofErr w:type="spellStart"/>
      <w:r>
        <w:t>Buß</w:t>
      </w:r>
      <w:proofErr w:type="spellEnd"/>
      <w:r>
        <w:t xml:space="preserve"> nach deiner </w:t>
      </w:r>
      <w:proofErr w:type="spellStart"/>
      <w:r>
        <w:t>Güt</w:t>
      </w:r>
      <w:proofErr w:type="spellEnd"/>
      <w:r>
        <w:t>,</w:t>
      </w:r>
      <w:r>
        <w:br/>
        <w:t>Dein Gnade lass mich finden;</w:t>
      </w:r>
      <w:r>
        <w:br/>
        <w:t>Und wenn mein Stündlein rückt herzu,</w:t>
      </w:r>
      <w:r>
        <w:br/>
        <w:t>So lass mich willig sterben,</w:t>
      </w:r>
      <w:r>
        <w:br/>
        <w:t>Dass ich im Tod fein komm zur Ruh</w:t>
      </w:r>
      <w:r>
        <w:br/>
        <w:t>Und nicht komm ins Verderben.</w:t>
      </w:r>
    </w:p>
    <w:p w14:paraId="28D2925E" w14:textId="77777777" w:rsidR="00481D45" w:rsidRDefault="00481D45" w:rsidP="00481D45">
      <w:pPr>
        <w:pStyle w:val="StandardWeb"/>
      </w:pPr>
      <w:r>
        <w:t xml:space="preserve">5. </w:t>
      </w:r>
      <w:proofErr w:type="spellStart"/>
      <w:r>
        <w:t>Behüt</w:t>
      </w:r>
      <w:proofErr w:type="spellEnd"/>
      <w:r>
        <w:t xml:space="preserve"> mich vor </w:t>
      </w:r>
      <w:proofErr w:type="spellStart"/>
      <w:r>
        <w:t>eim</w:t>
      </w:r>
      <w:proofErr w:type="spellEnd"/>
      <w:r>
        <w:t xml:space="preserve"> schweren Tod,</w:t>
      </w:r>
      <w:r>
        <w:br/>
        <w:t>Groß Schmerzen von mir wende,</w:t>
      </w:r>
      <w:r>
        <w:br/>
        <w:t xml:space="preserve">Doch hätt ich Pein, </w:t>
      </w:r>
      <w:proofErr w:type="spellStart"/>
      <w:r>
        <w:t>behüt</w:t>
      </w:r>
      <w:proofErr w:type="spellEnd"/>
      <w:r>
        <w:t xml:space="preserve"> vor Spott,</w:t>
      </w:r>
      <w:r>
        <w:br/>
        <w:t xml:space="preserve">Gib mir ein </w:t>
      </w:r>
      <w:proofErr w:type="spellStart"/>
      <w:r>
        <w:t>ehrlichs</w:t>
      </w:r>
      <w:proofErr w:type="spellEnd"/>
      <w:r>
        <w:t xml:space="preserve"> Ende.</w:t>
      </w:r>
      <w:r>
        <w:br/>
        <w:t>Jedoch sollt ich mit Spott und Pein</w:t>
      </w:r>
      <w:r>
        <w:br/>
        <w:t>Um deinetwillen sterben,</w:t>
      </w:r>
      <w:r>
        <w:br/>
        <w:t>So lass mich, Herr, geduldig sein,</w:t>
      </w:r>
      <w:r>
        <w:br/>
        <w:t>Dazu den Himmel erben.</w:t>
      </w:r>
    </w:p>
    <w:p w14:paraId="3145E888" w14:textId="77777777" w:rsidR="00481D45" w:rsidRDefault="00481D45" w:rsidP="00481D45">
      <w:pPr>
        <w:pStyle w:val="StandardWeb"/>
      </w:pPr>
      <w:r>
        <w:t>6. Das höllisch Loch ist aufgetan,</w:t>
      </w:r>
      <w:r>
        <w:br/>
        <w:t>Darein die Welt so rennet,</w:t>
      </w:r>
      <w:r>
        <w:br/>
        <w:t>Dazu ist weit und breit die Bahn,</w:t>
      </w:r>
      <w:r>
        <w:br/>
        <w:t xml:space="preserve">Da doch </w:t>
      </w:r>
      <w:proofErr w:type="spellStart"/>
      <w:r>
        <w:t>höllsch</w:t>
      </w:r>
      <w:proofErr w:type="spellEnd"/>
      <w:r>
        <w:t xml:space="preserve"> Feuer brennet;</w:t>
      </w:r>
      <w:r>
        <w:br/>
        <w:t xml:space="preserve">Ach Herr, mein Leib und Seel </w:t>
      </w:r>
      <w:proofErr w:type="spellStart"/>
      <w:r>
        <w:t>bewahr</w:t>
      </w:r>
      <w:proofErr w:type="spellEnd"/>
      <w:r>
        <w:t>,</w:t>
      </w:r>
      <w:r>
        <w:br/>
        <w:t>All meiner Sünden schone,</w:t>
      </w:r>
      <w:r>
        <w:br/>
        <w:t>Dass ich zu solcher Pein nicht fahr,</w:t>
      </w:r>
      <w:r>
        <w:br/>
        <w:t>Hol mich ins Himmels Throne.</w:t>
      </w:r>
    </w:p>
    <w:p w14:paraId="42BBB595" w14:textId="77777777" w:rsidR="00803282" w:rsidRDefault="00803282" w:rsidP="00803282">
      <w:pPr>
        <w:pStyle w:val="berschrift1"/>
      </w:pPr>
      <w:r>
        <w:t>Ei, mein Herr Christ, an mich gedenk</w:t>
      </w:r>
    </w:p>
    <w:p w14:paraId="3631E4DB" w14:textId="77777777" w:rsidR="00803282" w:rsidRPr="00C45444" w:rsidRDefault="00803282" w:rsidP="00803282">
      <w:pPr>
        <w:rPr>
          <w:b/>
        </w:rPr>
      </w:pPr>
      <w:r w:rsidRPr="00C45444">
        <w:rPr>
          <w:b/>
        </w:rPr>
        <w:t xml:space="preserve">Vor </w:t>
      </w:r>
      <w:proofErr w:type="spellStart"/>
      <w:r w:rsidRPr="00C45444">
        <w:rPr>
          <w:b/>
        </w:rPr>
        <w:t>Empfahung</w:t>
      </w:r>
      <w:proofErr w:type="spellEnd"/>
      <w:r w:rsidRPr="00C45444">
        <w:rPr>
          <w:b/>
        </w:rPr>
        <w:t xml:space="preserve"> des gesegneten Kelchs.</w:t>
      </w:r>
    </w:p>
    <w:p w14:paraId="3325633A" w14:textId="77777777" w:rsidR="00803282" w:rsidRDefault="00803282" w:rsidP="00803282">
      <w:pPr>
        <w:pStyle w:val="StandardWeb"/>
      </w:pPr>
      <w:r>
        <w:t>Ei, mein Herr Christ, an mich gedenk,</w:t>
      </w:r>
      <w:r>
        <w:br/>
        <w:t>Dein teures Blut mir reichlich schenk.</w:t>
      </w:r>
      <w:r>
        <w:br/>
        <w:t>Das trinkt die ganze Christenheit</w:t>
      </w:r>
      <w:r>
        <w:br/>
        <w:t xml:space="preserve">Aus deiner </w:t>
      </w:r>
      <w:proofErr w:type="spellStart"/>
      <w:r>
        <w:t>aufgespaltnen</w:t>
      </w:r>
      <w:proofErr w:type="spellEnd"/>
      <w:r>
        <w:t xml:space="preserve"> Seit.</w:t>
      </w:r>
      <w:r>
        <w:br/>
        <w:t xml:space="preserve">Lass </w:t>
      </w:r>
      <w:proofErr w:type="spellStart"/>
      <w:r>
        <w:t>michs</w:t>
      </w:r>
      <w:proofErr w:type="spellEnd"/>
      <w:r>
        <w:t xml:space="preserve"> mit Mund und Glauben </w:t>
      </w:r>
      <w:proofErr w:type="spellStart"/>
      <w:r>
        <w:t>trinkn</w:t>
      </w:r>
      <w:proofErr w:type="spellEnd"/>
      <w:r>
        <w:t>,</w:t>
      </w:r>
      <w:r>
        <w:br/>
        <w:t xml:space="preserve">So wert ich nicht zu Höllen </w:t>
      </w:r>
      <w:proofErr w:type="spellStart"/>
      <w:r>
        <w:t>sinkn</w:t>
      </w:r>
      <w:proofErr w:type="spellEnd"/>
      <w:r>
        <w:t>.</w:t>
      </w:r>
    </w:p>
    <w:p w14:paraId="18A7915B" w14:textId="1CEC3241" w:rsidR="001057C0" w:rsidRDefault="001057C0" w:rsidP="001057C0">
      <w:pPr>
        <w:pStyle w:val="berschrift1"/>
      </w:pPr>
      <w:r>
        <w:t>Gott Lob und Dank, der Tag ist hin</w:t>
      </w:r>
    </w:p>
    <w:p w14:paraId="527BA49D" w14:textId="1531200F" w:rsidR="001057C0" w:rsidRPr="001057C0" w:rsidRDefault="001057C0" w:rsidP="001057C0">
      <w:pPr>
        <w:rPr>
          <w:b/>
          <w:sz w:val="48"/>
          <w:szCs w:val="48"/>
          <w:lang w:eastAsia="de-DE"/>
        </w:rPr>
      </w:pPr>
      <w:r w:rsidRPr="001057C0">
        <w:rPr>
          <w:b/>
        </w:rPr>
        <w:t>Wenn man Feierabend macht.</w:t>
      </w:r>
    </w:p>
    <w:p w14:paraId="6C66F5B2" w14:textId="77777777" w:rsidR="001057C0" w:rsidRDefault="001057C0" w:rsidP="001057C0">
      <w:pPr>
        <w:pStyle w:val="StandardWeb"/>
      </w:pPr>
      <w:r>
        <w:t>1. Gott Lob und Dank, der Tag ist hin,</w:t>
      </w:r>
      <w:r>
        <w:br/>
        <w:t>Dran ich mühsam gewesen bin;</w:t>
      </w:r>
      <w:r>
        <w:br/>
        <w:t>Mein Arbeit hab ich heut verbracht,</w:t>
      </w:r>
      <w:r>
        <w:br/>
        <w:t>Der Feierabend ist gemacht.</w:t>
      </w:r>
    </w:p>
    <w:p w14:paraId="44ECA5A0" w14:textId="77777777" w:rsidR="001057C0" w:rsidRDefault="001057C0" w:rsidP="001057C0">
      <w:pPr>
        <w:pStyle w:val="StandardWeb"/>
      </w:pPr>
      <w:r>
        <w:t>2. Mein Leib ist matt, mein Arm und Bein</w:t>
      </w:r>
      <w:r>
        <w:br/>
        <w:t>Gar müd von großer Arbeit sein,</w:t>
      </w:r>
      <w:r>
        <w:br/>
        <w:t>Der Ruh von Herzen ich begehr,</w:t>
      </w:r>
      <w:r>
        <w:br/>
        <w:t>Dass sich die Mattigkeit nicht mehr.</w:t>
      </w:r>
    </w:p>
    <w:p w14:paraId="459ABD9F" w14:textId="77777777" w:rsidR="001057C0" w:rsidRDefault="001057C0" w:rsidP="001057C0">
      <w:pPr>
        <w:pStyle w:val="StandardWeb"/>
      </w:pPr>
      <w:r>
        <w:t>3. O Herr, sieh an mein Schweiß und Fleiß,</w:t>
      </w:r>
      <w:r>
        <w:br/>
        <w:t>Mein Tun gereich zu deinem Preis,</w:t>
      </w:r>
      <w:r>
        <w:br/>
        <w:t>Den Menschen auch ersprießlich sei,</w:t>
      </w:r>
      <w:r>
        <w:br/>
        <w:t xml:space="preserve">Und dass ich hab mein Nutz dabei. </w:t>
      </w:r>
    </w:p>
    <w:p w14:paraId="5C695613" w14:textId="77777777" w:rsidR="001057C0" w:rsidRDefault="001057C0" w:rsidP="001057C0">
      <w:pPr>
        <w:pStyle w:val="StandardWeb"/>
      </w:pPr>
      <w:r>
        <w:t>4. Nun weil ich Feierabend hab,</w:t>
      </w:r>
      <w:r>
        <w:br/>
        <w:t>Dass ich mit Speis und Trank mich lab,</w:t>
      </w:r>
      <w:r>
        <w:br/>
        <w:t>Der sanften Ruh ich auch begehr,</w:t>
      </w:r>
      <w:r>
        <w:br/>
        <w:t xml:space="preserve">So bitt ich, mir </w:t>
      </w:r>
      <w:proofErr w:type="spellStart"/>
      <w:r>
        <w:t>dieselb</w:t>
      </w:r>
      <w:proofErr w:type="spellEnd"/>
      <w:r>
        <w:t xml:space="preserve"> gewähr. </w:t>
      </w:r>
    </w:p>
    <w:p w14:paraId="50180486" w14:textId="77777777" w:rsidR="001057C0" w:rsidRDefault="001057C0" w:rsidP="001057C0">
      <w:pPr>
        <w:pStyle w:val="StandardWeb"/>
      </w:pPr>
      <w:r>
        <w:t xml:space="preserve">5. Wenn ich </w:t>
      </w:r>
      <w:proofErr w:type="spellStart"/>
      <w:r>
        <w:t>werd</w:t>
      </w:r>
      <w:proofErr w:type="spellEnd"/>
      <w:r>
        <w:t xml:space="preserve"> ausgeruhet </w:t>
      </w:r>
      <w:proofErr w:type="spellStart"/>
      <w:r>
        <w:t>han</w:t>
      </w:r>
      <w:proofErr w:type="spellEnd"/>
      <w:r>
        <w:t>,</w:t>
      </w:r>
      <w:r>
        <w:br/>
        <w:t>So geht mein Arbeit wieder an;</w:t>
      </w:r>
      <w:r>
        <w:br/>
        <w:t xml:space="preserve">Das treib ich, weil </w:t>
      </w:r>
      <w:proofErr w:type="spellStart"/>
      <w:r>
        <w:t>dirs</w:t>
      </w:r>
      <w:proofErr w:type="spellEnd"/>
      <w:r>
        <w:t xml:space="preserve"> so gefällt,</w:t>
      </w:r>
      <w:r>
        <w:br/>
        <w:t xml:space="preserve">So lang ich leb auf dieser Welt. </w:t>
      </w:r>
    </w:p>
    <w:p w14:paraId="4472588E" w14:textId="77777777" w:rsidR="001057C0" w:rsidRDefault="001057C0" w:rsidP="001057C0">
      <w:pPr>
        <w:pStyle w:val="StandardWeb"/>
      </w:pPr>
      <w:r>
        <w:t xml:space="preserve">6. Wenn du mir wirst nach diesem </w:t>
      </w:r>
      <w:proofErr w:type="spellStart"/>
      <w:r>
        <w:t>Lebn</w:t>
      </w:r>
      <w:proofErr w:type="spellEnd"/>
      <w:r>
        <w:br/>
        <w:t xml:space="preserve">Den letzten Feierabend </w:t>
      </w:r>
      <w:proofErr w:type="spellStart"/>
      <w:r>
        <w:t>gebn</w:t>
      </w:r>
      <w:proofErr w:type="spellEnd"/>
      <w:r>
        <w:t>,</w:t>
      </w:r>
      <w:r>
        <w:br/>
        <w:t>Die Ruh im Himmel mir bereit</w:t>
      </w:r>
      <w:r>
        <w:br/>
        <w:t xml:space="preserve">In alle ewig Ewigkeit. </w:t>
      </w:r>
    </w:p>
    <w:p w14:paraId="71BC0B30" w14:textId="77777777" w:rsidR="001057C0" w:rsidRDefault="001057C0" w:rsidP="001057C0">
      <w:pPr>
        <w:pStyle w:val="StandardWeb"/>
      </w:pPr>
      <w:r>
        <w:t>Amen.</w:t>
      </w:r>
    </w:p>
    <w:p w14:paraId="78058AA9" w14:textId="77777777" w:rsidR="0067613A" w:rsidRDefault="0067613A" w:rsidP="0067613A">
      <w:pPr>
        <w:pStyle w:val="berschrift1"/>
      </w:pPr>
      <w:r>
        <w:t>Gott Vater, hoch zu ehren</w:t>
      </w:r>
    </w:p>
    <w:p w14:paraId="07A5650B" w14:textId="77777777" w:rsidR="0067613A" w:rsidRPr="0067613A" w:rsidRDefault="0067613A" w:rsidP="0067613A">
      <w:pPr>
        <w:rPr>
          <w:b/>
          <w:sz w:val="48"/>
          <w:szCs w:val="48"/>
          <w:lang w:eastAsia="de-DE"/>
        </w:rPr>
      </w:pPr>
      <w:r w:rsidRPr="0067613A">
        <w:rPr>
          <w:b/>
        </w:rPr>
        <w:t xml:space="preserve">Am Tage der Verkündigung </w:t>
      </w:r>
      <w:proofErr w:type="spellStart"/>
      <w:r w:rsidRPr="0067613A">
        <w:rPr>
          <w:b/>
        </w:rPr>
        <w:t>Mariae</w:t>
      </w:r>
      <w:proofErr w:type="spellEnd"/>
      <w:r w:rsidRPr="0067613A">
        <w:rPr>
          <w:b/>
        </w:rPr>
        <w:t xml:space="preserve"> oder Empfängni</w:t>
      </w:r>
      <w:r>
        <w:rPr>
          <w:b/>
        </w:rPr>
        <w:t>s</w:t>
      </w:r>
      <w:r w:rsidRPr="0067613A">
        <w:rPr>
          <w:b/>
        </w:rPr>
        <w:t xml:space="preserve"> Christi</w:t>
      </w:r>
    </w:p>
    <w:p w14:paraId="6F21FCFB" w14:textId="77777777" w:rsidR="0067613A" w:rsidRDefault="0067613A" w:rsidP="0067613A">
      <w:pPr>
        <w:pStyle w:val="StandardWeb"/>
      </w:pPr>
      <w:r>
        <w:t>Aus dem Evangelio Luc. 1.</w:t>
      </w:r>
    </w:p>
    <w:p w14:paraId="05F32CE9" w14:textId="77777777" w:rsidR="0067613A" w:rsidRDefault="0067613A" w:rsidP="0067613A">
      <w:pPr>
        <w:pStyle w:val="StandardWeb"/>
      </w:pPr>
      <w:r>
        <w:rPr>
          <w:rStyle w:val="Fett"/>
        </w:rPr>
        <w:t>Von der Erlösung durch die Empfängnis Christi.</w:t>
      </w:r>
    </w:p>
    <w:p w14:paraId="5D0EA6B5" w14:textId="77777777" w:rsidR="0067613A" w:rsidRDefault="0067613A" w:rsidP="0067613A">
      <w:pPr>
        <w:pStyle w:val="StandardWeb"/>
      </w:pPr>
      <w:r>
        <w:t>Gott Vater, hoch zu ehren,</w:t>
      </w:r>
      <w:r>
        <w:br/>
        <w:t>Du sitzt ins Himmels Thron,</w:t>
      </w:r>
      <w:r>
        <w:br/>
        <w:t>Tust uns dein Wohltat mehren,</w:t>
      </w:r>
      <w:r>
        <w:br/>
        <w:t>Weil du uns gibst dein Sohn,</w:t>
      </w:r>
      <w:r>
        <w:br/>
        <w:t>Der auf die Welt ist kommen</w:t>
      </w:r>
      <w:r>
        <w:br/>
        <w:t>Und hat an sich genommen</w:t>
      </w:r>
      <w:r>
        <w:br/>
        <w:t>Das dürftig Fleisch und Blut:</w:t>
      </w:r>
      <w:r>
        <w:br/>
        <w:t>Das tust du uns zu gut..</w:t>
      </w:r>
    </w:p>
    <w:p w14:paraId="161E5336" w14:textId="77777777" w:rsidR="0067613A" w:rsidRDefault="0067613A" w:rsidP="0067613A">
      <w:pPr>
        <w:pStyle w:val="StandardWeb"/>
      </w:pPr>
      <w:r>
        <w:t>Lass uns nun bei dir finden</w:t>
      </w:r>
      <w:r>
        <w:br/>
        <w:t>Durch Christum Huld und Gnad,</w:t>
      </w:r>
      <w:r>
        <w:br/>
        <w:t>Dass uns um unser Sünden</w:t>
      </w:r>
      <w:r>
        <w:br/>
        <w:t xml:space="preserve">Kein Leid noch Uebel </w:t>
      </w:r>
      <w:proofErr w:type="spellStart"/>
      <w:r>
        <w:t>schad</w:t>
      </w:r>
      <w:proofErr w:type="spellEnd"/>
      <w:r>
        <w:t>.</w:t>
      </w:r>
      <w:r>
        <w:br/>
        <w:t xml:space="preserve">Du </w:t>
      </w:r>
      <w:proofErr w:type="spellStart"/>
      <w:r>
        <w:t>wollst</w:t>
      </w:r>
      <w:proofErr w:type="spellEnd"/>
      <w:r>
        <w:t xml:space="preserve"> dich zu uns wenden,</w:t>
      </w:r>
      <w:r>
        <w:br/>
        <w:t xml:space="preserve">Dein Heil und </w:t>
      </w:r>
      <w:proofErr w:type="spellStart"/>
      <w:r>
        <w:t>Hülf</w:t>
      </w:r>
      <w:proofErr w:type="spellEnd"/>
      <w:r>
        <w:t xml:space="preserve"> uns senden,</w:t>
      </w:r>
      <w:r>
        <w:br/>
        <w:t>Gib uns die Seligkeit</w:t>
      </w:r>
      <w:r>
        <w:br/>
        <w:t>Aus lauter Gütigkeit.</w:t>
      </w:r>
    </w:p>
    <w:p w14:paraId="246AEFD9" w14:textId="77777777" w:rsidR="0067613A" w:rsidRDefault="0067613A" w:rsidP="0067613A">
      <w:pPr>
        <w:pStyle w:val="StandardWeb"/>
      </w:pPr>
      <w:r>
        <w:t>O Jesu Christ, mit Schalle</w:t>
      </w:r>
      <w:r>
        <w:br/>
        <w:t>Lobt man dich überall,</w:t>
      </w:r>
      <w:r>
        <w:br/>
        <w:t>Denn nach dem Sündenfalle</w:t>
      </w:r>
      <w:r>
        <w:br/>
        <w:t>Kamst du ins Jammertal.</w:t>
      </w:r>
      <w:r>
        <w:br/>
        <w:t xml:space="preserve">Damit wir </w:t>
      </w:r>
      <w:proofErr w:type="spellStart"/>
      <w:r>
        <w:t>Hülf</w:t>
      </w:r>
      <w:proofErr w:type="spellEnd"/>
      <w:r>
        <w:t xml:space="preserve"> erlangen,</w:t>
      </w:r>
      <w:r>
        <w:br/>
        <w:t>Wirst du ein Mensch empfangen</w:t>
      </w:r>
      <w:r>
        <w:br/>
        <w:t>Von einer Jungfrau rein;</w:t>
      </w:r>
      <w:r>
        <w:br/>
        <w:t>Das mag ein Wunder sein.</w:t>
      </w:r>
    </w:p>
    <w:p w14:paraId="35801845" w14:textId="77777777" w:rsidR="0067613A" w:rsidRDefault="0067613A" w:rsidP="0067613A">
      <w:pPr>
        <w:pStyle w:val="StandardWeb"/>
      </w:pPr>
      <w:r>
        <w:t xml:space="preserve">O König, groß </w:t>
      </w:r>
      <w:proofErr w:type="spellStart"/>
      <w:r>
        <w:t>ohn</w:t>
      </w:r>
      <w:proofErr w:type="spellEnd"/>
      <w:r>
        <w:t xml:space="preserve"> Ende,</w:t>
      </w:r>
      <w:r>
        <w:br/>
        <w:t>Des höchsten Gottes Sohn,</w:t>
      </w:r>
      <w:r>
        <w:br/>
        <w:t>Dein Huld auch zu uns wende,</w:t>
      </w:r>
      <w:r>
        <w:br/>
        <w:t>Du bist der Gnaden Thron.</w:t>
      </w:r>
      <w:r>
        <w:br/>
        <w:t xml:space="preserve">Drum </w:t>
      </w:r>
      <w:proofErr w:type="spellStart"/>
      <w:r>
        <w:t>wollst</w:t>
      </w:r>
      <w:proofErr w:type="spellEnd"/>
      <w:r>
        <w:t xml:space="preserve"> du uns entbinden</w:t>
      </w:r>
      <w:r>
        <w:br/>
        <w:t>Von allen unsern Sünden,</w:t>
      </w:r>
      <w:r>
        <w:br/>
        <w:t>Dass wir in deinem Reich</w:t>
      </w:r>
      <w:r>
        <w:br/>
        <w:t xml:space="preserve">Dich loben </w:t>
      </w:r>
      <w:proofErr w:type="spellStart"/>
      <w:r>
        <w:t>allzugleich</w:t>
      </w:r>
      <w:proofErr w:type="spellEnd"/>
      <w:r>
        <w:t>.</w:t>
      </w:r>
    </w:p>
    <w:p w14:paraId="0E2FF100" w14:textId="77777777" w:rsidR="0067613A" w:rsidRDefault="0067613A" w:rsidP="0067613A">
      <w:pPr>
        <w:pStyle w:val="StandardWeb"/>
      </w:pPr>
      <w:r>
        <w:t>Mit Freuden man hoch preiset</w:t>
      </w:r>
      <w:r>
        <w:br/>
        <w:t>Dich Gott, heiliger Geist,</w:t>
      </w:r>
      <w:r>
        <w:br/>
        <w:t>Du hast dein Kraft beweiset,</w:t>
      </w:r>
      <w:r>
        <w:br/>
        <w:t xml:space="preserve">Uns Lieb und Treu </w:t>
      </w:r>
      <w:proofErr w:type="spellStart"/>
      <w:r>
        <w:t>geleist</w:t>
      </w:r>
      <w:proofErr w:type="spellEnd"/>
      <w:r>
        <w:t>,</w:t>
      </w:r>
      <w:r>
        <w:br/>
        <w:t>Denn durch dein Überschatten</w:t>
      </w:r>
      <w:r>
        <w:br/>
        <w:t>Hast du uns recht geraten,</w:t>
      </w:r>
      <w:r>
        <w:br/>
        <w:t>Dass wir erlöset sein</w:t>
      </w:r>
      <w:r>
        <w:br/>
        <w:t xml:space="preserve">Von </w:t>
      </w:r>
      <w:proofErr w:type="spellStart"/>
      <w:r>
        <w:t>Sünd</w:t>
      </w:r>
      <w:proofErr w:type="spellEnd"/>
      <w:r>
        <w:t>, Tod, Höll und Pein.</w:t>
      </w:r>
    </w:p>
    <w:p w14:paraId="603D4FFC" w14:textId="77777777" w:rsidR="0067613A" w:rsidRDefault="0067613A" w:rsidP="0067613A">
      <w:pPr>
        <w:pStyle w:val="StandardWeb"/>
      </w:pPr>
      <w:r>
        <w:t xml:space="preserve">Nun </w:t>
      </w:r>
      <w:proofErr w:type="spellStart"/>
      <w:r>
        <w:t>wollst</w:t>
      </w:r>
      <w:proofErr w:type="spellEnd"/>
      <w:r>
        <w:t xml:space="preserve"> du uns regieren,</w:t>
      </w:r>
      <w:r>
        <w:br/>
        <w:t xml:space="preserve">Zu </w:t>
      </w:r>
      <w:proofErr w:type="spellStart"/>
      <w:r>
        <w:t>gehn</w:t>
      </w:r>
      <w:proofErr w:type="spellEnd"/>
      <w:r>
        <w:t xml:space="preserve"> auf rechter Bahn,</w:t>
      </w:r>
      <w:r>
        <w:br/>
        <w:t>Uns mit dein Gaben zieren,</w:t>
      </w:r>
      <w:r>
        <w:br/>
        <w:t>Den Glauben zünden an,</w:t>
      </w:r>
      <w:r>
        <w:br/>
        <w:t>Auf dass wir deinen Willen</w:t>
      </w:r>
      <w:r>
        <w:br/>
        <w:t>Mit Lust und Lieb erfüllen,</w:t>
      </w:r>
      <w:r>
        <w:br/>
        <w:t xml:space="preserve">Von </w:t>
      </w:r>
      <w:proofErr w:type="spellStart"/>
      <w:r>
        <w:t>Sünd</w:t>
      </w:r>
      <w:proofErr w:type="spellEnd"/>
      <w:r>
        <w:t xml:space="preserve"> uns halten rein,</w:t>
      </w:r>
      <w:r>
        <w:br/>
        <w:t>Ewig bei dir zu sein.</w:t>
      </w:r>
    </w:p>
    <w:p w14:paraId="2B325F39" w14:textId="77777777" w:rsidR="0067613A" w:rsidRDefault="0067613A" w:rsidP="0067613A">
      <w:pPr>
        <w:pStyle w:val="StandardWeb"/>
      </w:pPr>
      <w:r>
        <w:t>Amen.</w:t>
      </w:r>
    </w:p>
    <w:p w14:paraId="3CC72CAF" w14:textId="77777777" w:rsidR="00C45444" w:rsidRDefault="00C45444" w:rsidP="00C45444">
      <w:pPr>
        <w:pStyle w:val="berschrift1"/>
      </w:pPr>
      <w:r w:rsidRPr="00C45444">
        <w:t>Gott Vater, reich von Güte</w:t>
      </w:r>
    </w:p>
    <w:p w14:paraId="400A0C44" w14:textId="77777777" w:rsidR="00C45444" w:rsidRDefault="00C45444" w:rsidP="00C45444">
      <w:pPr>
        <w:pStyle w:val="StandardWeb"/>
      </w:pPr>
      <w:r>
        <w:t>Gott Vater, reich von Güte,</w:t>
      </w:r>
      <w:r>
        <w:br/>
        <w:t xml:space="preserve">Ich dank dir in </w:t>
      </w:r>
      <w:proofErr w:type="spellStart"/>
      <w:r>
        <w:t>meim</w:t>
      </w:r>
      <w:proofErr w:type="spellEnd"/>
      <w:r>
        <w:t xml:space="preserve"> Gemüte,</w:t>
      </w:r>
      <w:r>
        <w:br/>
        <w:t>Weil du hast die Menschen alle</w:t>
      </w:r>
      <w:r>
        <w:br/>
        <w:t>Nach dem schweren Sündenfalle</w:t>
      </w:r>
      <w:r>
        <w:br/>
      </w:r>
      <w:proofErr w:type="spellStart"/>
      <w:r>
        <w:t>Gnädigst</w:t>
      </w:r>
      <w:proofErr w:type="spellEnd"/>
      <w:r>
        <w:t xml:space="preserve"> wieder angenommen,</w:t>
      </w:r>
      <w:r>
        <w:br/>
        <w:t>Dein Sohn lassen zu uns kommen,</w:t>
      </w:r>
      <w:r>
        <w:br/>
        <w:t>Der uns sollt von Sünden retten,</w:t>
      </w:r>
      <w:r>
        <w:br/>
        <w:t>Dass wir ewig Frieden hätten.</w:t>
      </w:r>
    </w:p>
    <w:p w14:paraId="5C856C9C" w14:textId="77777777" w:rsidR="00C45444" w:rsidRDefault="00C45444" w:rsidP="00C45444">
      <w:pPr>
        <w:pStyle w:val="StandardWeb"/>
      </w:pPr>
      <w:r>
        <w:t>Davon zeugten die Propheten,</w:t>
      </w:r>
      <w:r>
        <w:br/>
        <w:t>Dass man ihn für uns sollt töten.</w:t>
      </w:r>
      <w:r>
        <w:br/>
        <w:t xml:space="preserve">Die Figuren auf ihn </w:t>
      </w:r>
      <w:proofErr w:type="spellStart"/>
      <w:r>
        <w:t>weisten</w:t>
      </w:r>
      <w:proofErr w:type="spellEnd"/>
      <w:r>
        <w:t>,</w:t>
      </w:r>
      <w:r>
        <w:br/>
        <w:t>Dass er uns sollt Hülfe leisten.</w:t>
      </w:r>
      <w:r>
        <w:br/>
        <w:t xml:space="preserve">Dazu hat er selbst </w:t>
      </w:r>
      <w:proofErr w:type="spellStart"/>
      <w:r>
        <w:t>gesaget</w:t>
      </w:r>
      <w:proofErr w:type="spellEnd"/>
      <w:r>
        <w:t>,</w:t>
      </w:r>
      <w:r>
        <w:br/>
        <w:t xml:space="preserve">Er sollt sein für uns </w:t>
      </w:r>
      <w:proofErr w:type="spellStart"/>
      <w:r>
        <w:t>geplaget</w:t>
      </w:r>
      <w:proofErr w:type="spellEnd"/>
      <w:r>
        <w:t>,</w:t>
      </w:r>
      <w:r>
        <w:br/>
      </w:r>
      <w:proofErr w:type="spellStart"/>
      <w:r>
        <w:t>Hasts</w:t>
      </w:r>
      <w:proofErr w:type="spellEnd"/>
      <w:r>
        <w:t xml:space="preserve"> auch offenbart den Heiden,</w:t>
      </w:r>
      <w:r>
        <w:br/>
        <w:t>Dass dein Sohn den Tod sollt leiden.</w:t>
      </w:r>
    </w:p>
    <w:p w14:paraId="05A489B2" w14:textId="77777777" w:rsidR="00C45444" w:rsidRDefault="00C45444" w:rsidP="00C45444">
      <w:pPr>
        <w:pStyle w:val="StandardWeb"/>
      </w:pPr>
      <w:r>
        <w:t>Herr, dein Wort erhalt uns reine,</w:t>
      </w:r>
      <w:r>
        <w:br/>
        <w:t>Weil es Christum weist alleine,</w:t>
      </w:r>
      <w:r>
        <w:br/>
        <w:t>Das Verständnis uns auftue,</w:t>
      </w:r>
      <w:r>
        <w:br/>
        <w:t>Dass wir in ihm finden Ruhe;</w:t>
      </w:r>
      <w:r>
        <w:br/>
      </w:r>
      <w:proofErr w:type="spellStart"/>
      <w:r>
        <w:t>Wollst</w:t>
      </w:r>
      <w:proofErr w:type="spellEnd"/>
      <w:r>
        <w:t xml:space="preserve"> der Menschen </w:t>
      </w:r>
      <w:proofErr w:type="spellStart"/>
      <w:r>
        <w:t>Satzungn</w:t>
      </w:r>
      <w:proofErr w:type="spellEnd"/>
      <w:r>
        <w:t xml:space="preserve"> wehren</w:t>
      </w:r>
      <w:r>
        <w:br/>
        <w:t>Und ausreuten falsche Lehren,</w:t>
      </w:r>
      <w:r>
        <w:br/>
        <w:t>So auf Werk die Menschen weisen,</w:t>
      </w:r>
      <w:r>
        <w:br/>
        <w:t>Nicht allein dein Gnade preisen.</w:t>
      </w:r>
    </w:p>
    <w:p w14:paraId="14433028" w14:textId="77777777" w:rsidR="00C45444" w:rsidRDefault="00C45444" w:rsidP="00C45444">
      <w:pPr>
        <w:pStyle w:val="StandardWeb"/>
      </w:pPr>
      <w:r>
        <w:t>Durch dein Geist das Herz entzünde,</w:t>
      </w:r>
      <w:r>
        <w:br/>
        <w:t>Uns durch Lieb mit dir verbinde,</w:t>
      </w:r>
      <w:r>
        <w:br/>
        <w:t>Dass wir nach der Schrift uns richten</w:t>
      </w:r>
      <w:r>
        <w:br/>
        <w:t>Und zu deinem Dienst verpflichten,</w:t>
      </w:r>
      <w:r>
        <w:br/>
        <w:t>Dass wir mit den lieben Alten</w:t>
      </w:r>
      <w:r>
        <w:br/>
        <w:t>Unverrückt im Glauben halten</w:t>
      </w:r>
      <w:r>
        <w:br/>
        <w:t xml:space="preserve">Und mit ihn </w:t>
      </w:r>
      <w:proofErr w:type="spellStart"/>
      <w:r>
        <w:t>allsamt</w:t>
      </w:r>
      <w:proofErr w:type="spellEnd"/>
      <w:r>
        <w:t xml:space="preserve"> </w:t>
      </w:r>
      <w:proofErr w:type="spellStart"/>
      <w:r>
        <w:t>zugleiche</w:t>
      </w:r>
      <w:proofErr w:type="spellEnd"/>
      <w:r>
        <w:br/>
        <w:t>Bei dir sein im Himmelreiche.</w:t>
      </w:r>
    </w:p>
    <w:p w14:paraId="3029F98A" w14:textId="5556FACC" w:rsidR="001057C0" w:rsidRDefault="001057C0" w:rsidP="001057C0">
      <w:pPr>
        <w:pStyle w:val="berschrift1"/>
      </w:pPr>
      <w:r>
        <w:t>Gott, himmlischer Vater mein</w:t>
      </w:r>
    </w:p>
    <w:p w14:paraId="4DA153E5" w14:textId="44189E95" w:rsidR="001057C0" w:rsidRPr="001057C0" w:rsidRDefault="001057C0" w:rsidP="001057C0">
      <w:pPr>
        <w:rPr>
          <w:b/>
        </w:rPr>
      </w:pPr>
      <w:r w:rsidRPr="001057C0">
        <w:rPr>
          <w:b/>
        </w:rPr>
        <w:t>Gebet eines Paten.</w:t>
      </w:r>
    </w:p>
    <w:p w14:paraId="411C47D7" w14:textId="382CD14D" w:rsidR="001057C0" w:rsidRDefault="001057C0" w:rsidP="001057C0">
      <w:pPr>
        <w:pStyle w:val="StandardWeb"/>
      </w:pPr>
      <w:r>
        <w:t>1. Gott, himmlischer Vater mein,</w:t>
      </w:r>
      <w:r>
        <w:br/>
        <w:t>Ich will jetzt vor dich treten,</w:t>
      </w:r>
      <w:r>
        <w:br/>
        <w:t xml:space="preserve">Ich soll dies </w:t>
      </w:r>
      <w:proofErr w:type="spellStart"/>
      <w:r>
        <w:t>Kindleins</w:t>
      </w:r>
      <w:proofErr w:type="spellEnd"/>
      <w:r>
        <w:t xml:space="preserve"> Pate sein,</w:t>
      </w:r>
      <w:r>
        <w:br/>
        <w:t>Ich bin dazu erbeten;</w:t>
      </w:r>
      <w:r>
        <w:br/>
        <w:t>Ich ruf zu dir von Herzen Grund,</w:t>
      </w:r>
      <w:r>
        <w:br/>
        <w:t xml:space="preserve">Du </w:t>
      </w:r>
      <w:proofErr w:type="spellStart"/>
      <w:r>
        <w:t>wollst</w:t>
      </w:r>
      <w:proofErr w:type="spellEnd"/>
      <w:r>
        <w:t xml:space="preserve"> dies Kind erwählen,</w:t>
      </w:r>
      <w:r>
        <w:br/>
        <w:t xml:space="preserve">Dass es mit dir </w:t>
      </w:r>
      <w:proofErr w:type="spellStart"/>
      <w:r>
        <w:t>tret</w:t>
      </w:r>
      <w:proofErr w:type="spellEnd"/>
      <w:r>
        <w:t xml:space="preserve"> in den Bund,</w:t>
      </w:r>
      <w:r>
        <w:br/>
        <w:t>Es zu den Frommen zählen;</w:t>
      </w:r>
      <w:r>
        <w:br/>
      </w:r>
      <w:proofErr w:type="spellStart"/>
      <w:r>
        <w:t>Segn</w:t>
      </w:r>
      <w:proofErr w:type="spellEnd"/>
      <w:r>
        <w:t xml:space="preserve"> es an Leib und Seelen. </w:t>
      </w:r>
    </w:p>
    <w:p w14:paraId="74FCE02A" w14:textId="77777777" w:rsidR="001057C0" w:rsidRDefault="001057C0" w:rsidP="001057C0">
      <w:pPr>
        <w:pStyle w:val="StandardWeb"/>
      </w:pPr>
      <w:r>
        <w:t>2. Ich bitt, wasch es von Sünden rein</w:t>
      </w:r>
      <w:r>
        <w:br/>
        <w:t>Mit Jesu Christi Blute,</w:t>
      </w:r>
      <w:r>
        <w:br/>
        <w:t>Und pflanz es in sein Wunden ein,</w:t>
      </w:r>
      <w:r>
        <w:br/>
        <w:t>Die ihm kommen zu gute.</w:t>
      </w:r>
      <w:r>
        <w:br/>
        <w:t>Verleih Gnad, dass mein lieber Pat</w:t>
      </w:r>
      <w:r>
        <w:br/>
        <w:t>Allhier auf dieser Erden</w:t>
      </w:r>
      <w:r>
        <w:br/>
        <w:t xml:space="preserve">Gottselig </w:t>
      </w:r>
      <w:proofErr w:type="spellStart"/>
      <w:r>
        <w:t>werd</w:t>
      </w:r>
      <w:proofErr w:type="spellEnd"/>
      <w:r>
        <w:t xml:space="preserve"> und wohl gerat</w:t>
      </w:r>
      <w:r>
        <w:br/>
        <w:t>An Worten und Gebärden;</w:t>
      </w:r>
      <w:r>
        <w:br/>
        <w:t xml:space="preserve">Dass ihm dein Huld </w:t>
      </w:r>
      <w:proofErr w:type="spellStart"/>
      <w:r>
        <w:t>mög</w:t>
      </w:r>
      <w:proofErr w:type="spellEnd"/>
      <w:r>
        <w:t xml:space="preserve"> werden. </w:t>
      </w:r>
    </w:p>
    <w:p w14:paraId="24309C07" w14:textId="77777777" w:rsidR="001057C0" w:rsidRDefault="001057C0" w:rsidP="001057C0">
      <w:pPr>
        <w:pStyle w:val="StandardWeb"/>
      </w:pPr>
      <w:r>
        <w:t>3. So sich denn je mein Pat verirrt</w:t>
      </w:r>
      <w:r>
        <w:br/>
        <w:t xml:space="preserve">Mit Sünden in </w:t>
      </w:r>
      <w:proofErr w:type="spellStart"/>
      <w:r>
        <w:t>seim</w:t>
      </w:r>
      <w:proofErr w:type="spellEnd"/>
      <w:r>
        <w:t xml:space="preserve"> Leben,</w:t>
      </w:r>
      <w:r>
        <w:br/>
        <w:t xml:space="preserve">Hilf, dass er </w:t>
      </w:r>
      <w:proofErr w:type="spellStart"/>
      <w:r>
        <w:t>werd</w:t>
      </w:r>
      <w:proofErr w:type="spellEnd"/>
      <w:r>
        <w:t xml:space="preserve"> zurecht geführt,</w:t>
      </w:r>
      <w:r>
        <w:br/>
        <w:t xml:space="preserve">Sollst ihm sein </w:t>
      </w:r>
      <w:proofErr w:type="spellStart"/>
      <w:r>
        <w:t>Sünd</w:t>
      </w:r>
      <w:proofErr w:type="spellEnd"/>
      <w:r>
        <w:t xml:space="preserve"> vergeben.</w:t>
      </w:r>
      <w:r>
        <w:br/>
        <w:t>Ihn segne Vater und der Sohn,</w:t>
      </w:r>
      <w:r>
        <w:br/>
        <w:t>Ihn segne Gott, der heilig Geist,</w:t>
      </w:r>
      <w:r>
        <w:br/>
        <w:t>Dem sei Lob, Preis und Ehr getan,</w:t>
      </w:r>
      <w:r>
        <w:br/>
        <w:t>Der uns allein den Himmel weist,</w:t>
      </w:r>
      <w:r>
        <w:br/>
        <w:t xml:space="preserve">Drauf </w:t>
      </w:r>
      <w:proofErr w:type="spellStart"/>
      <w:r>
        <w:t>sprech</w:t>
      </w:r>
      <w:proofErr w:type="spellEnd"/>
      <w:r>
        <w:t xml:space="preserve"> ich fröhlich: </w:t>
      </w:r>
    </w:p>
    <w:p w14:paraId="77DE7A41" w14:textId="77777777" w:rsidR="001057C0" w:rsidRDefault="001057C0" w:rsidP="001057C0">
      <w:pPr>
        <w:pStyle w:val="StandardWeb"/>
      </w:pPr>
      <w:r>
        <w:t>Amen.</w:t>
      </w:r>
    </w:p>
    <w:p w14:paraId="72699AF9" w14:textId="77777777" w:rsidR="00803282" w:rsidRDefault="00803282" w:rsidP="00803282">
      <w:pPr>
        <w:pStyle w:val="berschrift1"/>
      </w:pPr>
      <w:r>
        <w:t>Gott, reich über alle</w:t>
      </w:r>
    </w:p>
    <w:p w14:paraId="586B285C" w14:textId="77777777" w:rsidR="00803282" w:rsidRPr="00803282" w:rsidRDefault="00803282" w:rsidP="00803282">
      <w:pPr>
        <w:rPr>
          <w:b/>
        </w:rPr>
      </w:pPr>
      <w:r w:rsidRPr="00803282">
        <w:rPr>
          <w:b/>
        </w:rPr>
        <w:t>14. Oktober.</w:t>
      </w:r>
    </w:p>
    <w:p w14:paraId="21F82C76" w14:textId="77777777" w:rsidR="00803282" w:rsidRDefault="00803282" w:rsidP="00803282">
      <w:pPr>
        <w:pStyle w:val="StandardWeb"/>
      </w:pPr>
      <w:r>
        <w:rPr>
          <w:rStyle w:val="Hervorhebung"/>
        </w:rPr>
        <w:t>Im Ton: Von Gott will ich nicht lassen.</w:t>
      </w:r>
    </w:p>
    <w:p w14:paraId="48CE78F1" w14:textId="77777777" w:rsidR="00803282" w:rsidRDefault="00803282" w:rsidP="00803282">
      <w:pPr>
        <w:pStyle w:val="StandardWeb"/>
      </w:pPr>
      <w:r>
        <w:t>Gott, reich über alle,</w:t>
      </w:r>
      <w:r>
        <w:br/>
        <w:t>Dein Macht unendlich ist:</w:t>
      </w:r>
      <w:r>
        <w:br/>
        <w:t>Wir preisen dich mit Schalle,</w:t>
      </w:r>
      <w:r>
        <w:br/>
        <w:t>Weil du so gütig bist.</w:t>
      </w:r>
      <w:r>
        <w:br/>
        <w:t>Bescherst uns Speis und Trank,</w:t>
      </w:r>
      <w:r>
        <w:br/>
        <w:t xml:space="preserve">Dass voll sind </w:t>
      </w:r>
      <w:proofErr w:type="spellStart"/>
      <w:r>
        <w:t>Scheun</w:t>
      </w:r>
      <w:proofErr w:type="spellEnd"/>
      <w:r>
        <w:t xml:space="preserve"> und Söller,</w:t>
      </w:r>
      <w:r>
        <w:br/>
        <w:t>Mit Most und Wein die Keller,</w:t>
      </w:r>
      <w:r>
        <w:br/>
        <w:t xml:space="preserve">Zu </w:t>
      </w:r>
      <w:proofErr w:type="spellStart"/>
      <w:r>
        <w:t>zehrn</w:t>
      </w:r>
      <w:proofErr w:type="spellEnd"/>
      <w:r>
        <w:t xml:space="preserve"> den Winter lang.</w:t>
      </w:r>
    </w:p>
    <w:p w14:paraId="340299BB" w14:textId="77777777" w:rsidR="00803282" w:rsidRDefault="00803282" w:rsidP="00803282">
      <w:pPr>
        <w:pStyle w:val="StandardWeb"/>
      </w:pPr>
      <w:r>
        <w:t>Gib uns dein Geist und Gnade,</w:t>
      </w:r>
      <w:r>
        <w:br/>
        <w:t xml:space="preserve">Dass </w:t>
      </w:r>
      <w:proofErr w:type="spellStart"/>
      <w:r>
        <w:t>wirs</w:t>
      </w:r>
      <w:proofErr w:type="spellEnd"/>
      <w:r>
        <w:t xml:space="preserve"> missbrauchen nicht,</w:t>
      </w:r>
      <w:r>
        <w:br/>
        <w:t xml:space="preserve">Dass uns nicht </w:t>
      </w:r>
      <w:proofErr w:type="spellStart"/>
      <w:r>
        <w:t>Schand</w:t>
      </w:r>
      <w:proofErr w:type="spellEnd"/>
      <w:r>
        <w:t xml:space="preserve"> und Schade</w:t>
      </w:r>
      <w:r>
        <w:br/>
        <w:t xml:space="preserve">Dadurch </w:t>
      </w:r>
      <w:proofErr w:type="spellStart"/>
      <w:r>
        <w:t>werd</w:t>
      </w:r>
      <w:proofErr w:type="spellEnd"/>
      <w:r>
        <w:t xml:space="preserve"> </w:t>
      </w:r>
      <w:proofErr w:type="spellStart"/>
      <w:r>
        <w:t>zugericht</w:t>
      </w:r>
      <w:proofErr w:type="spellEnd"/>
      <w:r>
        <w:t>.</w:t>
      </w:r>
      <w:r>
        <w:br/>
        <w:t>Hilf, dass wir mäßig sein</w:t>
      </w:r>
      <w:r>
        <w:br/>
        <w:t>Und mit reinem Gewissen</w:t>
      </w:r>
      <w:r>
        <w:br/>
        <w:t>Dein Gaben all genießen,</w:t>
      </w:r>
      <w:r>
        <w:br/>
        <w:t>Dass wir nicht haben Pein.</w:t>
      </w:r>
    </w:p>
    <w:p w14:paraId="62D06F27" w14:textId="77777777" w:rsidR="00803282" w:rsidRDefault="00803282" w:rsidP="00803282">
      <w:pPr>
        <w:pStyle w:val="StandardWeb"/>
      </w:pPr>
      <w:r>
        <w:t xml:space="preserve">Ein Weinberg </w:t>
      </w:r>
      <w:proofErr w:type="spellStart"/>
      <w:r>
        <w:t>gepflanzet</w:t>
      </w:r>
      <w:proofErr w:type="spellEnd"/>
      <w:r>
        <w:t>,</w:t>
      </w:r>
      <w:r>
        <w:br/>
        <w:t xml:space="preserve">Der ist dein Kirch auf </w:t>
      </w:r>
      <w:proofErr w:type="spellStart"/>
      <w:r>
        <w:t>Erd</w:t>
      </w:r>
      <w:proofErr w:type="spellEnd"/>
      <w:r>
        <w:t>,</w:t>
      </w:r>
      <w:r>
        <w:br/>
        <w:t>Mit guter Hütt verschanzet,</w:t>
      </w:r>
      <w:r>
        <w:br/>
        <w:t xml:space="preserve">Dass er nicht </w:t>
      </w:r>
      <w:proofErr w:type="spellStart"/>
      <w:r>
        <w:t>werd</w:t>
      </w:r>
      <w:proofErr w:type="spellEnd"/>
      <w:r>
        <w:t xml:space="preserve"> zerstört.</w:t>
      </w:r>
      <w:r>
        <w:br/>
        <w:t>Der bringt recht Traubenblut; –</w:t>
      </w:r>
      <w:r>
        <w:br/>
        <w:t>Dein Gnad, o Herr, ich meine,</w:t>
      </w:r>
      <w:r>
        <w:br/>
        <w:t>Die uns erquickt alleine</w:t>
      </w:r>
      <w:r>
        <w:br/>
        <w:t>Und uns erfreuen tut.</w:t>
      </w:r>
    </w:p>
    <w:p w14:paraId="71450B4C" w14:textId="77777777" w:rsidR="00803282" w:rsidRDefault="00803282" w:rsidP="00803282">
      <w:pPr>
        <w:pStyle w:val="StandardWeb"/>
      </w:pPr>
      <w:r>
        <w:t xml:space="preserve">Den </w:t>
      </w:r>
      <w:proofErr w:type="spellStart"/>
      <w:r>
        <w:t>wollst</w:t>
      </w:r>
      <w:proofErr w:type="spellEnd"/>
      <w:r>
        <w:t xml:space="preserve"> du selbst verwalten,</w:t>
      </w:r>
      <w:r>
        <w:br/>
        <w:t>Dass ihn kein Wild zerreiß,</w:t>
      </w:r>
      <w:r>
        <w:br/>
        <w:t>Und ihn im Bau erhalten</w:t>
      </w:r>
      <w:r>
        <w:br/>
        <w:t>Zu deinem Lob und Preis.</w:t>
      </w:r>
      <w:r>
        <w:br/>
        <w:t>Der Weinstock Jesus heißt,</w:t>
      </w:r>
      <w:r>
        <w:br/>
        <w:t>An dem wir sind als Reben,</w:t>
      </w:r>
      <w:r>
        <w:br/>
        <w:t>Von dem wir haben das Leben</w:t>
      </w:r>
      <w:r>
        <w:br/>
        <w:t>Und tragen Frucht im Geist.</w:t>
      </w:r>
    </w:p>
    <w:p w14:paraId="00CF648A" w14:textId="77777777" w:rsidR="00803282" w:rsidRDefault="00803282" w:rsidP="00803282">
      <w:pPr>
        <w:pStyle w:val="StandardWeb"/>
      </w:pPr>
      <w:r>
        <w:t>Füll unser Herz mit Freuden</w:t>
      </w:r>
      <w:r>
        <w:br/>
        <w:t>Von dies Weins Süßigkeit,</w:t>
      </w:r>
      <w:r>
        <w:br/>
        <w:t>Dass uns nichts möge scheiden</w:t>
      </w:r>
      <w:r>
        <w:br/>
        <w:t>Von deiner Gütigkeit,</w:t>
      </w:r>
      <w:r>
        <w:br/>
        <w:t xml:space="preserve">So lang wir sind auf </w:t>
      </w:r>
      <w:proofErr w:type="spellStart"/>
      <w:r>
        <w:t>Erd</w:t>
      </w:r>
      <w:proofErr w:type="spellEnd"/>
      <w:r>
        <w:t>,</w:t>
      </w:r>
      <w:r>
        <w:br/>
        <w:t>Bis wir vor deinem Throne</w:t>
      </w:r>
      <w:r>
        <w:br/>
        <w:t>Empfangen die Ehrenkrone,</w:t>
      </w:r>
      <w:r>
        <w:br/>
        <w:t>Da uns Freud ist beschert.</w:t>
      </w:r>
    </w:p>
    <w:p w14:paraId="2F50B469" w14:textId="77777777" w:rsidR="00803282" w:rsidRDefault="00803282" w:rsidP="00803282">
      <w:pPr>
        <w:pStyle w:val="StandardWeb"/>
      </w:pPr>
      <w:r>
        <w:t>Amen.</w:t>
      </w:r>
    </w:p>
    <w:p w14:paraId="37C3A373" w14:textId="67623E87" w:rsidR="001057C0" w:rsidRDefault="001057C0" w:rsidP="001057C0">
      <w:pPr>
        <w:pStyle w:val="berschrift1"/>
      </w:pPr>
      <w:r>
        <w:t>Helft mir Gottes Güte preisen</w:t>
      </w:r>
    </w:p>
    <w:p w14:paraId="3234A507" w14:textId="3F05B362" w:rsidR="001057C0" w:rsidRPr="001057C0" w:rsidRDefault="001057C0" w:rsidP="001057C0">
      <w:pPr>
        <w:rPr>
          <w:b/>
        </w:rPr>
      </w:pPr>
      <w:r w:rsidRPr="001057C0">
        <w:rPr>
          <w:b/>
        </w:rPr>
        <w:t>Wenn Gott eine gesunde Frucht beschert.</w:t>
      </w:r>
    </w:p>
    <w:p w14:paraId="28ABC63A" w14:textId="77777777" w:rsidR="001057C0" w:rsidRDefault="001057C0" w:rsidP="001057C0">
      <w:pPr>
        <w:pStyle w:val="StandardWeb"/>
      </w:pPr>
      <w:r>
        <w:t>1. Helft mir Gottes Güte preisen</w:t>
      </w:r>
      <w:r>
        <w:br/>
        <w:t>So hier sind, groß und klein,</w:t>
      </w:r>
      <w:r>
        <w:br/>
        <w:t xml:space="preserve">Mit </w:t>
      </w:r>
      <w:proofErr w:type="spellStart"/>
      <w:r>
        <w:t>Gsang</w:t>
      </w:r>
      <w:proofErr w:type="spellEnd"/>
      <w:r>
        <w:t xml:space="preserve"> und andern Weisen</w:t>
      </w:r>
      <w:r>
        <w:br/>
        <w:t>Ihm allzeit dankbar sein,</w:t>
      </w:r>
      <w:r>
        <w:br/>
        <w:t>Vornehmlich zu der Zeit,</w:t>
      </w:r>
      <w:r>
        <w:br/>
        <w:t>Dass er mein Bitt gewähret,</w:t>
      </w:r>
      <w:r>
        <w:br/>
        <w:t>Ein Kindlein mir bescheret</w:t>
      </w:r>
      <w:r>
        <w:br/>
        <w:t xml:space="preserve">Nach hartem Kampf und Streit. </w:t>
      </w:r>
    </w:p>
    <w:p w14:paraId="60E059E3" w14:textId="77777777" w:rsidR="001057C0" w:rsidRDefault="001057C0" w:rsidP="001057C0">
      <w:pPr>
        <w:pStyle w:val="StandardWeb"/>
      </w:pPr>
      <w:r>
        <w:t>2. Er sagt, man soll gebären</w:t>
      </w:r>
      <w:r>
        <w:br/>
        <w:t>Mit Schmerzen und mit Pein,</w:t>
      </w:r>
      <w:r>
        <w:br/>
        <w:t xml:space="preserve">Die Frucht </w:t>
      </w:r>
      <w:proofErr w:type="spellStart"/>
      <w:r>
        <w:t>woll</w:t>
      </w:r>
      <w:proofErr w:type="spellEnd"/>
      <w:r>
        <w:t xml:space="preserve"> er bescheren,</w:t>
      </w:r>
      <w:r>
        <w:br/>
        <w:t>Es komm von ihm allein.</w:t>
      </w:r>
      <w:r>
        <w:br/>
        <w:t xml:space="preserve">Das hat er mir </w:t>
      </w:r>
      <w:proofErr w:type="spellStart"/>
      <w:r>
        <w:t>geleist</w:t>
      </w:r>
      <w:proofErr w:type="spellEnd"/>
      <w:r>
        <w:t>,</w:t>
      </w:r>
      <w:r>
        <w:br/>
        <w:t>Er hat beschert nach Schmerzen</w:t>
      </w:r>
      <w:r>
        <w:br/>
        <w:t>Ein Kind aus meinem Herzen;</w:t>
      </w:r>
      <w:r>
        <w:br/>
        <w:t xml:space="preserve">Drum sei, Herr, hochgepreist. </w:t>
      </w:r>
    </w:p>
    <w:p w14:paraId="19E549DC" w14:textId="77777777" w:rsidR="001057C0" w:rsidRDefault="001057C0" w:rsidP="001057C0">
      <w:pPr>
        <w:pStyle w:val="StandardWeb"/>
      </w:pPr>
      <w:r>
        <w:t>3. Mir war von Herzen bange,</w:t>
      </w:r>
      <w:r>
        <w:br/>
        <w:t>Als es zur Arbeit kam,</w:t>
      </w:r>
      <w:r>
        <w:br/>
        <w:t xml:space="preserve">Es ging zu sehr </w:t>
      </w:r>
      <w:proofErr w:type="spellStart"/>
      <w:r>
        <w:t>gedrange</w:t>
      </w:r>
      <w:proofErr w:type="spellEnd"/>
      <w:r>
        <w:t>,</w:t>
      </w:r>
      <w:r>
        <w:br/>
        <w:t>Man spannt hart mit mir an,</w:t>
      </w:r>
      <w:r>
        <w:br/>
        <w:t>Ich war in großer Not,</w:t>
      </w:r>
      <w:r>
        <w:br/>
        <w:t xml:space="preserve">Ich </w:t>
      </w:r>
      <w:proofErr w:type="spellStart"/>
      <w:r>
        <w:t>däucht</w:t>
      </w:r>
      <w:proofErr w:type="spellEnd"/>
      <w:r>
        <w:t>, ich müsste sterben</w:t>
      </w:r>
      <w:r>
        <w:br/>
        <w:t>Und samt der Frucht verderben,</w:t>
      </w:r>
      <w:r>
        <w:br/>
        <w:t xml:space="preserve">Ich war, als wär ich tot. </w:t>
      </w:r>
    </w:p>
    <w:p w14:paraId="0C4F4216" w14:textId="77777777" w:rsidR="001057C0" w:rsidRDefault="001057C0" w:rsidP="001057C0">
      <w:pPr>
        <w:pStyle w:val="StandardWeb"/>
      </w:pPr>
      <w:r>
        <w:t>4. Nun hast du mich entbunden</w:t>
      </w:r>
      <w:r>
        <w:br/>
        <w:t xml:space="preserve">Von meines Leibes </w:t>
      </w:r>
      <w:proofErr w:type="spellStart"/>
      <w:r>
        <w:t>Bürd</w:t>
      </w:r>
      <w:proofErr w:type="spellEnd"/>
      <w:r>
        <w:t>,</w:t>
      </w:r>
      <w:r>
        <w:br/>
        <w:t xml:space="preserve">Ich hab dein </w:t>
      </w:r>
      <w:proofErr w:type="spellStart"/>
      <w:r>
        <w:t>Hülf</w:t>
      </w:r>
      <w:proofErr w:type="spellEnd"/>
      <w:r>
        <w:t xml:space="preserve"> befunden,</w:t>
      </w:r>
      <w:r>
        <w:br/>
        <w:t>Bin aus dem Tod geführt.</w:t>
      </w:r>
      <w:r>
        <w:br/>
        <w:t>Ich hab ein liebes Kind,</w:t>
      </w:r>
      <w:r>
        <w:br/>
        <w:t>Dem du all Glieder geben,</w:t>
      </w:r>
      <w:r>
        <w:br/>
        <w:t>Ist wohlgestallt daneben,</w:t>
      </w:r>
      <w:r>
        <w:br/>
        <w:t xml:space="preserve">Kein Mangel sich da </w:t>
      </w:r>
      <w:proofErr w:type="spellStart"/>
      <w:r>
        <w:t>findt</w:t>
      </w:r>
      <w:proofErr w:type="spellEnd"/>
      <w:r>
        <w:t xml:space="preserve">. </w:t>
      </w:r>
    </w:p>
    <w:p w14:paraId="57A6EC34" w14:textId="77777777" w:rsidR="001057C0" w:rsidRDefault="001057C0" w:rsidP="001057C0">
      <w:pPr>
        <w:pStyle w:val="StandardWeb"/>
      </w:pPr>
      <w:r>
        <w:t xml:space="preserve">5. Ich </w:t>
      </w:r>
      <w:proofErr w:type="spellStart"/>
      <w:r>
        <w:t>stund</w:t>
      </w:r>
      <w:proofErr w:type="spellEnd"/>
      <w:r>
        <w:t xml:space="preserve"> in großer Sorgen</w:t>
      </w:r>
      <w:r>
        <w:br/>
        <w:t>und schwerer Traurigkeit,</w:t>
      </w:r>
      <w:r>
        <w:br/>
      </w:r>
      <w:proofErr w:type="spellStart"/>
      <w:r>
        <w:t>Meim</w:t>
      </w:r>
      <w:proofErr w:type="spellEnd"/>
      <w:r>
        <w:t xml:space="preserve"> Herzen war verborgen,</w:t>
      </w:r>
      <w:r>
        <w:br/>
        <w:t>Was bringen wird die Zeit,</w:t>
      </w:r>
      <w:r>
        <w:br/>
        <w:t xml:space="preserve">Musst Unfalls mich </w:t>
      </w:r>
      <w:proofErr w:type="spellStart"/>
      <w:r>
        <w:t>befahrn</w:t>
      </w:r>
      <w:proofErr w:type="spellEnd"/>
      <w:r>
        <w:t>;</w:t>
      </w:r>
      <w:r>
        <w:br/>
        <w:t xml:space="preserve">Nun hab ich </w:t>
      </w:r>
      <w:proofErr w:type="spellStart"/>
      <w:r>
        <w:t>Wonn</w:t>
      </w:r>
      <w:proofErr w:type="spellEnd"/>
      <w:r>
        <w:t xml:space="preserve"> und Freude,</w:t>
      </w:r>
      <w:r>
        <w:br/>
      </w:r>
      <w:proofErr w:type="spellStart"/>
      <w:r>
        <w:t>Vergess</w:t>
      </w:r>
      <w:proofErr w:type="spellEnd"/>
      <w:r>
        <w:t xml:space="preserve"> mein vorig Leide,</w:t>
      </w:r>
      <w:r>
        <w:br/>
        <w:t xml:space="preserve">Weil mein Kind ist </w:t>
      </w:r>
      <w:proofErr w:type="spellStart"/>
      <w:r>
        <w:t>geborn</w:t>
      </w:r>
      <w:proofErr w:type="spellEnd"/>
      <w:r>
        <w:t xml:space="preserve">. </w:t>
      </w:r>
    </w:p>
    <w:p w14:paraId="39C07928" w14:textId="77777777" w:rsidR="001057C0" w:rsidRDefault="001057C0" w:rsidP="001057C0">
      <w:pPr>
        <w:pStyle w:val="StandardWeb"/>
      </w:pPr>
      <w:r>
        <w:t xml:space="preserve">6. </w:t>
      </w:r>
      <w:proofErr w:type="spellStart"/>
      <w:r>
        <w:t>Solchs</w:t>
      </w:r>
      <w:proofErr w:type="spellEnd"/>
      <w:r>
        <w:t xml:space="preserve"> ich von mir nicht habe,</w:t>
      </w:r>
      <w:r>
        <w:br/>
        <w:t xml:space="preserve">Mein Kräfte </w:t>
      </w:r>
      <w:proofErr w:type="spellStart"/>
      <w:r>
        <w:t>tatens</w:t>
      </w:r>
      <w:proofErr w:type="spellEnd"/>
      <w:r>
        <w:t xml:space="preserve"> nicht,</w:t>
      </w:r>
      <w:r>
        <w:br/>
        <w:t>Es ist allein dein Gabe,</w:t>
      </w:r>
      <w:r>
        <w:br/>
        <w:t xml:space="preserve">Dein Allmacht hats </w:t>
      </w:r>
      <w:proofErr w:type="spellStart"/>
      <w:r>
        <w:t>verricht</w:t>
      </w:r>
      <w:proofErr w:type="spellEnd"/>
      <w:r>
        <w:t>;</w:t>
      </w:r>
      <w:r>
        <w:br/>
        <w:t>Drum dank ich dir, mein Gott,</w:t>
      </w:r>
      <w:r>
        <w:br/>
        <w:t>Dass du das Kind hast geben,</w:t>
      </w:r>
      <w:r>
        <w:br/>
        <w:t>Und ich noch hab das Leben</w:t>
      </w:r>
      <w:r>
        <w:br/>
        <w:t>Nach solcher großen Not.</w:t>
      </w:r>
    </w:p>
    <w:p w14:paraId="27F4CD72" w14:textId="77777777" w:rsidR="001057C0" w:rsidRDefault="001057C0" w:rsidP="001057C0">
      <w:pPr>
        <w:pStyle w:val="StandardWeb"/>
      </w:pPr>
      <w:r>
        <w:t xml:space="preserve">7. Ich bitt, </w:t>
      </w:r>
      <w:proofErr w:type="spellStart"/>
      <w:r>
        <w:t>wollst</w:t>
      </w:r>
      <w:proofErr w:type="spellEnd"/>
      <w:r>
        <w:t xml:space="preserve"> mich bewahren</w:t>
      </w:r>
      <w:r>
        <w:br/>
        <w:t>In den sechs Wochen mein,</w:t>
      </w:r>
      <w:r>
        <w:br/>
        <w:t>Lass mir nichts wiederfahren,</w:t>
      </w:r>
      <w:r>
        <w:br/>
        <w:t>Das mir möcht schädlich sein</w:t>
      </w:r>
      <w:r>
        <w:br/>
        <w:t>In diesem meinem Stand.</w:t>
      </w:r>
      <w:r>
        <w:br/>
        <w:t xml:space="preserve">Du </w:t>
      </w:r>
      <w:proofErr w:type="spellStart"/>
      <w:r>
        <w:t>wollst</w:t>
      </w:r>
      <w:proofErr w:type="spellEnd"/>
      <w:r>
        <w:t xml:space="preserve"> zu meinen Werken</w:t>
      </w:r>
      <w:r>
        <w:br/>
        <w:t>Mein Lebenskräfte stärken</w:t>
      </w:r>
      <w:r>
        <w:br/>
        <w:t>Mit deiner starken Hand.</w:t>
      </w:r>
    </w:p>
    <w:p w14:paraId="757A670D" w14:textId="77777777" w:rsidR="001057C0" w:rsidRDefault="001057C0" w:rsidP="001057C0">
      <w:pPr>
        <w:pStyle w:val="StandardWeb"/>
      </w:pPr>
      <w:r>
        <w:t>8. Ich will dir willig schenken</w:t>
      </w:r>
      <w:r>
        <w:br/>
        <w:t xml:space="preserve">Mein liebstes </w:t>
      </w:r>
      <w:proofErr w:type="spellStart"/>
      <w:r>
        <w:t>Herzelein</w:t>
      </w:r>
      <w:proofErr w:type="spellEnd"/>
      <w:r>
        <w:t>.</w:t>
      </w:r>
      <w:r>
        <w:br/>
        <w:t xml:space="preserve">Wenn </w:t>
      </w:r>
      <w:proofErr w:type="spellStart"/>
      <w:r>
        <w:t>ichs</w:t>
      </w:r>
      <w:proofErr w:type="spellEnd"/>
      <w:r>
        <w:t xml:space="preserve"> nun werde tränken,</w:t>
      </w:r>
      <w:r>
        <w:br/>
        <w:t xml:space="preserve">So lass ihm </w:t>
      </w:r>
      <w:proofErr w:type="spellStart"/>
      <w:r>
        <w:t>wohlgedeihn</w:t>
      </w:r>
      <w:proofErr w:type="spellEnd"/>
      <w:r>
        <w:t>.</w:t>
      </w:r>
      <w:r>
        <w:br/>
      </w:r>
      <w:proofErr w:type="spellStart"/>
      <w:r>
        <w:t>Bewahr</w:t>
      </w:r>
      <w:proofErr w:type="spellEnd"/>
      <w:r>
        <w:t xml:space="preserve"> es jeder Zeit</w:t>
      </w:r>
      <w:r>
        <w:br/>
        <w:t>Vor schwerer Not am Leibe,</w:t>
      </w:r>
      <w:r>
        <w:br/>
        <w:t>Auch sonst von ihm abtreibe,</w:t>
      </w:r>
      <w:r>
        <w:br/>
        <w:t xml:space="preserve">Was uns brächt Herzeleid. </w:t>
      </w:r>
    </w:p>
    <w:p w14:paraId="73D0595A" w14:textId="77777777" w:rsidR="001057C0" w:rsidRDefault="001057C0" w:rsidP="001057C0">
      <w:pPr>
        <w:pStyle w:val="StandardWeb"/>
      </w:pPr>
      <w:r>
        <w:t>9. Dem lieben Kind beschere</w:t>
      </w:r>
      <w:r>
        <w:br/>
        <w:t>Nur was ihm selig ist.</w:t>
      </w:r>
      <w:r>
        <w:br/>
        <w:t>Sein Lebenszeit vermehre,</w:t>
      </w:r>
      <w:r>
        <w:br/>
      </w:r>
      <w:proofErr w:type="spellStart"/>
      <w:r>
        <w:t>Bewahrs</w:t>
      </w:r>
      <w:proofErr w:type="spellEnd"/>
      <w:r>
        <w:t xml:space="preserve"> vors Teufels List,</w:t>
      </w:r>
      <w:r>
        <w:br/>
        <w:t>Dass wir erleben Freude;</w:t>
      </w:r>
      <w:r>
        <w:br/>
      </w:r>
      <w:proofErr w:type="spellStart"/>
      <w:r>
        <w:t>Behüts</w:t>
      </w:r>
      <w:proofErr w:type="spellEnd"/>
      <w:r>
        <w:t xml:space="preserve"> vorm Sündenstand,</w:t>
      </w:r>
      <w:r>
        <w:br/>
      </w:r>
      <w:proofErr w:type="spellStart"/>
      <w:r>
        <w:t>Wend</w:t>
      </w:r>
      <w:proofErr w:type="spellEnd"/>
      <w:r>
        <w:t xml:space="preserve"> ab die weltliche </w:t>
      </w:r>
      <w:proofErr w:type="spellStart"/>
      <w:r>
        <w:t>Schand</w:t>
      </w:r>
      <w:proofErr w:type="spellEnd"/>
      <w:r>
        <w:t>,</w:t>
      </w:r>
      <w:r>
        <w:br/>
        <w:t xml:space="preserve">Gib ihm die Seligkeit. </w:t>
      </w:r>
    </w:p>
    <w:p w14:paraId="1B00C6D0" w14:textId="77777777" w:rsidR="001057C0" w:rsidRDefault="001057C0" w:rsidP="001057C0">
      <w:pPr>
        <w:pStyle w:val="StandardWeb"/>
      </w:pPr>
      <w:r>
        <w:t>Amen.</w:t>
      </w:r>
    </w:p>
    <w:p w14:paraId="54941FED" w14:textId="77777777" w:rsidR="00803282" w:rsidRDefault="00803282" w:rsidP="00803282">
      <w:pPr>
        <w:pStyle w:val="berschrift1"/>
      </w:pPr>
      <w:r>
        <w:t xml:space="preserve">Herr Christ, dein Blut für uns </w:t>
      </w:r>
      <w:proofErr w:type="spellStart"/>
      <w:r>
        <w:t>vergossn</w:t>
      </w:r>
      <w:proofErr w:type="spellEnd"/>
    </w:p>
    <w:p w14:paraId="5199A26F" w14:textId="77777777" w:rsidR="00803282" w:rsidRPr="00C45444" w:rsidRDefault="00803282" w:rsidP="00803282">
      <w:pPr>
        <w:rPr>
          <w:b/>
        </w:rPr>
      </w:pPr>
      <w:r w:rsidRPr="00C45444">
        <w:rPr>
          <w:b/>
        </w:rPr>
        <w:t xml:space="preserve">Nach der </w:t>
      </w:r>
      <w:proofErr w:type="spellStart"/>
      <w:r w:rsidRPr="00C45444">
        <w:rPr>
          <w:b/>
        </w:rPr>
        <w:t>Empfahung</w:t>
      </w:r>
      <w:proofErr w:type="spellEnd"/>
      <w:r w:rsidRPr="00C45444">
        <w:rPr>
          <w:b/>
        </w:rPr>
        <w:t xml:space="preserve"> des Blutes Jesu Christi.</w:t>
      </w:r>
    </w:p>
    <w:p w14:paraId="0DF96647" w14:textId="77777777" w:rsidR="00803282" w:rsidRDefault="00803282" w:rsidP="00803282">
      <w:pPr>
        <w:pStyle w:val="StandardWeb"/>
      </w:pPr>
      <w:r>
        <w:t xml:space="preserve">Herr Christ, dein Blut für uns </w:t>
      </w:r>
      <w:proofErr w:type="spellStart"/>
      <w:r>
        <w:t>vergossn</w:t>
      </w:r>
      <w:proofErr w:type="spellEnd"/>
      <w:r>
        <w:t>,</w:t>
      </w:r>
      <w:r>
        <w:br/>
        <w:t xml:space="preserve">Hab ich jetzt aus dem Kelch </w:t>
      </w:r>
      <w:proofErr w:type="spellStart"/>
      <w:r>
        <w:t>genossn</w:t>
      </w:r>
      <w:proofErr w:type="spellEnd"/>
      <w:r>
        <w:t>.</w:t>
      </w:r>
      <w:r>
        <w:br/>
        <w:t>Das lab und stärk mich in der Not</w:t>
      </w:r>
      <w:r>
        <w:br/>
        <w:t xml:space="preserve">Und </w:t>
      </w:r>
      <w:proofErr w:type="spellStart"/>
      <w:r>
        <w:t>tröst</w:t>
      </w:r>
      <w:proofErr w:type="spellEnd"/>
      <w:r>
        <w:t xml:space="preserve"> mich, wenn mich würgt der Tod.</w:t>
      </w:r>
      <w:r>
        <w:br/>
        <w:t>Dein Blut wasch all mein Sünden ab,</w:t>
      </w:r>
      <w:r>
        <w:br/>
        <w:t>Dass ich rein sei und Freuden hab.</w:t>
      </w:r>
    </w:p>
    <w:p w14:paraId="33D55F20" w14:textId="77777777" w:rsidR="00803282" w:rsidRDefault="00803282" w:rsidP="00803282">
      <w:pPr>
        <w:pStyle w:val="StandardWeb"/>
      </w:pPr>
      <w:r>
        <w:t>Amen.</w:t>
      </w:r>
    </w:p>
    <w:p w14:paraId="0E4041DC" w14:textId="77777777" w:rsidR="001057C0" w:rsidRDefault="001057C0" w:rsidP="001057C0">
      <w:pPr>
        <w:pStyle w:val="berschrift1"/>
      </w:pPr>
      <w:r>
        <w:t>Herr Christ, wenn ich bedenke</w:t>
      </w:r>
    </w:p>
    <w:p w14:paraId="522B598E" w14:textId="77777777" w:rsidR="001057C0" w:rsidRPr="001057C0" w:rsidRDefault="001057C0" w:rsidP="001057C0">
      <w:pPr>
        <w:rPr>
          <w:b/>
        </w:rPr>
      </w:pPr>
      <w:r w:rsidRPr="001057C0">
        <w:rPr>
          <w:b/>
        </w:rPr>
        <w:t>Gebet um einen seligen Abschied, auf die Gartenangst Christi gerichtet.</w:t>
      </w:r>
    </w:p>
    <w:p w14:paraId="6417851C" w14:textId="77777777" w:rsidR="001057C0" w:rsidRDefault="001057C0" w:rsidP="001057C0">
      <w:pPr>
        <w:pStyle w:val="StandardWeb"/>
      </w:pPr>
      <w:r>
        <w:t>1. Herr Christ, wenn ich bedenke</w:t>
      </w:r>
      <w:r>
        <w:br/>
        <w:t>Mein Elend groß und schwer,</w:t>
      </w:r>
      <w:r>
        <w:br/>
        <w:t>Von Herzen ich mich kränke</w:t>
      </w:r>
      <w:r>
        <w:br/>
        <w:t>Und bin betrübet sehr,</w:t>
      </w:r>
      <w:r>
        <w:br/>
        <w:t>Weil mir im ganzen Leben</w:t>
      </w:r>
      <w:r>
        <w:br/>
        <w:t>Der Teufel und die Welt,</w:t>
      </w:r>
      <w:r>
        <w:br/>
        <w:t>Mein Fleisch und Blut darneben</w:t>
      </w:r>
      <w:r>
        <w:br/>
        <w:t xml:space="preserve">Ganz </w:t>
      </w:r>
      <w:proofErr w:type="spellStart"/>
      <w:r>
        <w:t>grimmiglich</w:t>
      </w:r>
      <w:proofErr w:type="spellEnd"/>
      <w:r>
        <w:t xml:space="preserve"> nachstellt. </w:t>
      </w:r>
    </w:p>
    <w:p w14:paraId="755A6BEB" w14:textId="77777777" w:rsidR="001057C0" w:rsidRDefault="001057C0" w:rsidP="001057C0">
      <w:pPr>
        <w:pStyle w:val="StandardWeb"/>
      </w:pPr>
      <w:r>
        <w:t>2. Wie muss ich mich doch quälen,</w:t>
      </w:r>
      <w:r>
        <w:br/>
        <w:t>So lang ich allhier bleib!</w:t>
      </w:r>
      <w:r>
        <w:br/>
        <w:t xml:space="preserve">Jetzt </w:t>
      </w:r>
      <w:proofErr w:type="spellStart"/>
      <w:r>
        <w:t>findt</w:t>
      </w:r>
      <w:proofErr w:type="spellEnd"/>
      <w:r>
        <w:t xml:space="preserve"> sich Angst der Seelen,</w:t>
      </w:r>
      <w:r>
        <w:br/>
        <w:t>Gar bald ist siech mein Leib;</w:t>
      </w:r>
      <w:r>
        <w:br/>
        <w:t>Viel Unglücks tut sich finden,</w:t>
      </w:r>
      <w:r>
        <w:br/>
        <w:t>Bis mich der Tod allhie</w:t>
      </w:r>
      <w:r>
        <w:br/>
        <w:t>Wegrafft im Hui, geschwinde,</w:t>
      </w:r>
      <w:r>
        <w:br/>
        <w:t xml:space="preserve">Gott weiß, wann, wo und wie. </w:t>
      </w:r>
    </w:p>
    <w:p w14:paraId="28EB1407" w14:textId="77777777" w:rsidR="001057C0" w:rsidRDefault="001057C0" w:rsidP="001057C0">
      <w:pPr>
        <w:pStyle w:val="StandardWeb"/>
      </w:pPr>
      <w:r>
        <w:t>3. Doch will ich das nicht achten,</w:t>
      </w:r>
      <w:r>
        <w:br/>
        <w:t>Ach mein Herr Jesu Christ,</w:t>
      </w:r>
      <w:r>
        <w:br/>
        <w:t>Wenn ich nur möcht betrachten</w:t>
      </w:r>
      <w:r>
        <w:br/>
        <w:t>zu meiner letzten Frist</w:t>
      </w:r>
      <w:r>
        <w:br/>
        <w:t>Dein Gartenangst und Schmerzen,</w:t>
      </w:r>
      <w:r>
        <w:br/>
      </w:r>
      <w:proofErr w:type="spellStart"/>
      <w:r>
        <w:t>Darzu</w:t>
      </w:r>
      <w:proofErr w:type="spellEnd"/>
      <w:r>
        <w:t xml:space="preserve"> dein Schweiß und Not.</w:t>
      </w:r>
      <w:r>
        <w:br/>
        <w:t>Dass ich dadurch im Herzen</w:t>
      </w:r>
      <w:r>
        <w:br/>
        <w:t xml:space="preserve">Erquicket würd im Tod. </w:t>
      </w:r>
    </w:p>
    <w:p w14:paraId="5D6C1B8B" w14:textId="77777777" w:rsidR="001057C0" w:rsidRDefault="001057C0" w:rsidP="001057C0">
      <w:pPr>
        <w:pStyle w:val="StandardWeb"/>
      </w:pPr>
      <w:r>
        <w:t>4. Drum, wenn ich werde zittern</w:t>
      </w:r>
      <w:r>
        <w:br/>
        <w:t>Alsdann und zagen sehr,</w:t>
      </w:r>
      <w:r>
        <w:br/>
        <w:t>Weil sich bei mir wird wittern</w:t>
      </w:r>
      <w:r>
        <w:br/>
        <w:t>Der Tod mit seinem Speer,</w:t>
      </w:r>
      <w:r>
        <w:br/>
        <w:t>Dass mir mein Augen brechen</w:t>
      </w:r>
      <w:r>
        <w:br/>
        <w:t>Und abnimmt mein Gehör,</w:t>
      </w:r>
      <w:r>
        <w:br/>
        <w:t>Der Mund nicht mehr kann sprechen</w:t>
      </w:r>
      <w:r>
        <w:br/>
        <w:t xml:space="preserve">Und mir mein Leib wird schwer; </w:t>
      </w:r>
    </w:p>
    <w:p w14:paraId="17699CE2" w14:textId="77777777" w:rsidR="001057C0" w:rsidRDefault="001057C0" w:rsidP="001057C0">
      <w:pPr>
        <w:pStyle w:val="StandardWeb"/>
      </w:pPr>
      <w:r>
        <w:t xml:space="preserve">5. </w:t>
      </w:r>
      <w:proofErr w:type="spellStart"/>
      <w:r>
        <w:t>Wenns</w:t>
      </w:r>
      <w:proofErr w:type="spellEnd"/>
      <w:r>
        <w:t xml:space="preserve"> Herz auch lechzt und schmachtet,</w:t>
      </w:r>
      <w:r>
        <w:br/>
        <w:t>Weil ihm all Kraft entgeht,</w:t>
      </w:r>
      <w:r>
        <w:br/>
        <w:t>Auf dieser Welt nichts achtet,</w:t>
      </w:r>
      <w:r>
        <w:br/>
        <w:t>Vernunft auch nichts versteht,</w:t>
      </w:r>
      <w:r>
        <w:br/>
        <w:t>Herr Christ, so lass mich denken</w:t>
      </w:r>
      <w:r>
        <w:br/>
        <w:t>Ans kläglich Zittern dein,</w:t>
      </w:r>
      <w:r>
        <w:br/>
        <w:t>Dass mich zu sehr nicht kränken</w:t>
      </w:r>
      <w:r>
        <w:br/>
        <w:t>Die Todesschmerzen mein.</w:t>
      </w:r>
    </w:p>
    <w:p w14:paraId="49B44778" w14:textId="77777777" w:rsidR="001057C0" w:rsidRDefault="001057C0" w:rsidP="001057C0">
      <w:pPr>
        <w:pStyle w:val="StandardWeb"/>
      </w:pPr>
      <w:r>
        <w:t>6. Auch wenn mich will erschrecken</w:t>
      </w:r>
      <w:r>
        <w:br/>
        <w:t xml:space="preserve">Der Teufel mit der </w:t>
      </w:r>
      <w:proofErr w:type="spellStart"/>
      <w:r>
        <w:t>Sünd</w:t>
      </w:r>
      <w:proofErr w:type="spellEnd"/>
      <w:r>
        <w:t>,</w:t>
      </w:r>
      <w:r>
        <w:br/>
        <w:t xml:space="preserve">Das </w:t>
      </w:r>
      <w:proofErr w:type="spellStart"/>
      <w:r>
        <w:t>Gwissen</w:t>
      </w:r>
      <w:proofErr w:type="spellEnd"/>
      <w:r>
        <w:t xml:space="preserve"> auf tut wecken,</w:t>
      </w:r>
      <w:r>
        <w:br/>
        <w:t xml:space="preserve">Mir Gottes Zorn </w:t>
      </w:r>
      <w:proofErr w:type="spellStart"/>
      <w:r>
        <w:t>verkündt</w:t>
      </w:r>
      <w:proofErr w:type="spellEnd"/>
      <w:r>
        <w:t>,</w:t>
      </w:r>
      <w:r>
        <w:br/>
        <w:t xml:space="preserve">Dass ich </w:t>
      </w:r>
      <w:proofErr w:type="spellStart"/>
      <w:r>
        <w:t>anfang</w:t>
      </w:r>
      <w:proofErr w:type="spellEnd"/>
      <w:r>
        <w:t xml:space="preserve"> zu weinen,</w:t>
      </w:r>
      <w:r>
        <w:br/>
        <w:t>Vergieß viel Zähren heiß,</w:t>
      </w:r>
      <w:r>
        <w:br/>
        <w:t xml:space="preserve">Und mir durch </w:t>
      </w:r>
      <w:proofErr w:type="spellStart"/>
      <w:r>
        <w:t>Sünd</w:t>
      </w:r>
      <w:proofErr w:type="spellEnd"/>
      <w:r>
        <w:t xml:space="preserve"> unreinen</w:t>
      </w:r>
      <w:r>
        <w:br/>
        <w:t xml:space="preserve">Ausbricht der kalte Schweiß, </w:t>
      </w:r>
    </w:p>
    <w:p w14:paraId="2426975E" w14:textId="77777777" w:rsidR="001057C0" w:rsidRDefault="001057C0" w:rsidP="001057C0">
      <w:pPr>
        <w:pStyle w:val="StandardWeb"/>
      </w:pPr>
      <w:r>
        <w:t>7. So komm, Herr Jesu Christe,</w:t>
      </w:r>
      <w:r>
        <w:br/>
        <w:t>In solchem schweren Streit,</w:t>
      </w:r>
      <w:r>
        <w:br/>
        <w:t>Mit deinem Geist mich rüste,</w:t>
      </w:r>
      <w:r>
        <w:br/>
        <w:t>Mach mich der Sünden quitt,</w:t>
      </w:r>
      <w:r>
        <w:br/>
        <w:t xml:space="preserve">Dass ich ja </w:t>
      </w:r>
      <w:proofErr w:type="spellStart"/>
      <w:r>
        <w:t>mög</w:t>
      </w:r>
      <w:proofErr w:type="spellEnd"/>
      <w:r>
        <w:t xml:space="preserve"> genießen</w:t>
      </w:r>
      <w:r>
        <w:br/>
        <w:t>Deins Blutschweißes wert,</w:t>
      </w:r>
      <w:r>
        <w:br/>
        <w:t>Den du tätest vergießen</w:t>
      </w:r>
      <w:r>
        <w:br/>
        <w:t xml:space="preserve">Mit Tränen hie auf </w:t>
      </w:r>
      <w:proofErr w:type="spellStart"/>
      <w:r>
        <w:t>Erd</w:t>
      </w:r>
      <w:proofErr w:type="spellEnd"/>
      <w:r>
        <w:t xml:space="preserve">. </w:t>
      </w:r>
    </w:p>
    <w:p w14:paraId="7789C3A4" w14:textId="77777777" w:rsidR="001057C0" w:rsidRDefault="001057C0" w:rsidP="001057C0">
      <w:pPr>
        <w:pStyle w:val="StandardWeb"/>
      </w:pPr>
      <w:r>
        <w:t xml:space="preserve">8. Und </w:t>
      </w:r>
      <w:proofErr w:type="spellStart"/>
      <w:r>
        <w:t>wenns</w:t>
      </w:r>
      <w:proofErr w:type="spellEnd"/>
      <w:r>
        <w:t xml:space="preserve"> nun kommt zum Scheiden,</w:t>
      </w:r>
      <w:r>
        <w:br/>
        <w:t>Dass mich würget der Tod,</w:t>
      </w:r>
      <w:r>
        <w:br/>
      </w:r>
      <w:proofErr w:type="spellStart"/>
      <w:r>
        <w:t>Welchs</w:t>
      </w:r>
      <w:proofErr w:type="spellEnd"/>
      <w:r>
        <w:t xml:space="preserve"> ist das letzte Leiden</w:t>
      </w:r>
      <w:r>
        <w:br/>
        <w:t>Und unser höchste Not,</w:t>
      </w:r>
      <w:r>
        <w:br/>
        <w:t>So hilf durch deine Güte,</w:t>
      </w:r>
      <w:r>
        <w:br/>
        <w:t xml:space="preserve">Dass ich nicht irrig </w:t>
      </w:r>
      <w:proofErr w:type="spellStart"/>
      <w:r>
        <w:t>werd</w:t>
      </w:r>
      <w:proofErr w:type="spellEnd"/>
      <w:r>
        <w:t>;</w:t>
      </w:r>
      <w:r>
        <w:br/>
        <w:t>Vor lästern mich behüte</w:t>
      </w:r>
      <w:r>
        <w:br/>
        <w:t xml:space="preserve">Und allem </w:t>
      </w:r>
      <w:proofErr w:type="spellStart"/>
      <w:r>
        <w:t>Ungebärd</w:t>
      </w:r>
      <w:proofErr w:type="spellEnd"/>
      <w:r>
        <w:t xml:space="preserve">. </w:t>
      </w:r>
    </w:p>
    <w:p w14:paraId="7B236A41" w14:textId="77777777" w:rsidR="001057C0" w:rsidRDefault="001057C0" w:rsidP="001057C0">
      <w:pPr>
        <w:pStyle w:val="StandardWeb"/>
      </w:pPr>
      <w:r>
        <w:t>9. Hilf, dass ich mich ergebe</w:t>
      </w:r>
      <w:r>
        <w:br/>
        <w:t>Dir, o mein Herr und Gott,</w:t>
      </w:r>
      <w:r>
        <w:br/>
        <w:t>Dir sterbe und doch lebe</w:t>
      </w:r>
      <w:r>
        <w:br/>
        <w:t>Auch mitten in dem Tod,</w:t>
      </w:r>
      <w:r>
        <w:br/>
        <w:t>Und also, Herr, geschwinde</w:t>
      </w:r>
      <w:r>
        <w:br/>
        <w:t>Kraft des Todringens dein</w:t>
      </w:r>
      <w:r>
        <w:br/>
        <w:t>Den Tod auch überwinde</w:t>
      </w:r>
      <w:r>
        <w:br/>
        <w:t xml:space="preserve">Und säuberlich schlaf ein. </w:t>
      </w:r>
    </w:p>
    <w:p w14:paraId="18B02D3C" w14:textId="77777777" w:rsidR="001057C0" w:rsidRDefault="001057C0" w:rsidP="001057C0">
      <w:pPr>
        <w:pStyle w:val="StandardWeb"/>
      </w:pPr>
      <w:r>
        <w:t>10. Herr treib auch ab den Drachen</w:t>
      </w:r>
      <w:r>
        <w:br/>
        <w:t>Und die höllische Schar,</w:t>
      </w:r>
      <w:r>
        <w:br/>
        <w:t>Die mich mit ihrem Rachen</w:t>
      </w:r>
      <w:r>
        <w:br/>
        <w:t>Wollen verschlingen gar.</w:t>
      </w:r>
      <w:r>
        <w:br/>
        <w:t xml:space="preserve">Dein Englein </w:t>
      </w:r>
      <w:proofErr w:type="spellStart"/>
      <w:r>
        <w:t>wollst</w:t>
      </w:r>
      <w:proofErr w:type="spellEnd"/>
      <w:r>
        <w:t xml:space="preserve"> du senden,</w:t>
      </w:r>
      <w:r>
        <w:br/>
        <w:t>Die sich als Diener dein</w:t>
      </w:r>
      <w:r>
        <w:br/>
        <w:t>Zu meinem Seelchen wenden</w:t>
      </w:r>
      <w:r>
        <w:br/>
        <w:t>Und es dir bringen heim.</w:t>
      </w:r>
    </w:p>
    <w:p w14:paraId="39C426BF" w14:textId="77777777" w:rsidR="001057C0" w:rsidRDefault="001057C0" w:rsidP="001057C0">
      <w:pPr>
        <w:pStyle w:val="StandardWeb"/>
      </w:pPr>
      <w:r>
        <w:t>11. Dem Leib lass in der Erden,</w:t>
      </w:r>
      <w:r>
        <w:br/>
        <w:t>Als im Schlafkämmerlein,</w:t>
      </w:r>
      <w:r>
        <w:br/>
        <w:t>Sein Ruh in Frieden werden;</w:t>
      </w:r>
      <w:r>
        <w:br/>
        <w:t>Die Seel in Händen dein</w:t>
      </w:r>
      <w:r>
        <w:br/>
        <w:t>Wollest, o Herr, bewahren</w:t>
      </w:r>
      <w:r>
        <w:br/>
        <w:t>Bis an das jüngst Gericht,</w:t>
      </w:r>
      <w:r>
        <w:br/>
        <w:t>Da wir lebendig fahren,</w:t>
      </w:r>
      <w:r>
        <w:br/>
        <w:t xml:space="preserve">Herr, vor dein Angesicht, </w:t>
      </w:r>
    </w:p>
    <w:p w14:paraId="350F3FF5" w14:textId="77777777" w:rsidR="001057C0" w:rsidRDefault="001057C0" w:rsidP="001057C0">
      <w:pPr>
        <w:pStyle w:val="StandardWeb"/>
      </w:pPr>
      <w:r>
        <w:t xml:space="preserve">12. </w:t>
      </w:r>
      <w:proofErr w:type="spellStart"/>
      <w:r>
        <w:t>Daselbest</w:t>
      </w:r>
      <w:proofErr w:type="spellEnd"/>
      <w:r>
        <w:t xml:space="preserve"> zu vernehmen</w:t>
      </w:r>
      <w:r>
        <w:br/>
        <w:t>Das letzte Urteil dein,</w:t>
      </w:r>
      <w:r>
        <w:br/>
        <w:t>Des sich die Bösen schämen,</w:t>
      </w:r>
      <w:r>
        <w:br/>
        <w:t>Die Frommen fröhlich sein,</w:t>
      </w:r>
      <w:r>
        <w:br/>
        <w:t>Weil du jene wirst dringen</w:t>
      </w:r>
      <w:r>
        <w:br/>
        <w:t xml:space="preserve">Ins </w:t>
      </w:r>
      <w:proofErr w:type="spellStart"/>
      <w:r>
        <w:t>höllschen</w:t>
      </w:r>
      <w:proofErr w:type="spellEnd"/>
      <w:r>
        <w:t xml:space="preserve"> Feuers Pein,</w:t>
      </w:r>
      <w:r>
        <w:br/>
        <w:t>Und uns in vollem Springen</w:t>
      </w:r>
      <w:r>
        <w:br/>
        <w:t xml:space="preserve">In Himmel führen ein. </w:t>
      </w:r>
    </w:p>
    <w:p w14:paraId="25157A4A" w14:textId="77777777" w:rsidR="001057C0" w:rsidRDefault="001057C0" w:rsidP="001057C0">
      <w:pPr>
        <w:pStyle w:val="StandardWeb"/>
      </w:pPr>
      <w:r>
        <w:t>Amen.</w:t>
      </w:r>
    </w:p>
    <w:p w14:paraId="0CE30E89" w14:textId="77777777" w:rsidR="00803282" w:rsidRDefault="00803282" w:rsidP="00803282">
      <w:pPr>
        <w:pStyle w:val="berschrift1"/>
      </w:pPr>
      <w:r>
        <w:t>Herr Christ, wohn mir mit Gnaden bei</w:t>
      </w:r>
    </w:p>
    <w:p w14:paraId="7DB15357" w14:textId="77777777" w:rsidR="00803282" w:rsidRPr="00803282" w:rsidRDefault="00803282" w:rsidP="00803282">
      <w:pPr>
        <w:rPr>
          <w:b/>
        </w:rPr>
      </w:pPr>
      <w:r w:rsidRPr="00803282">
        <w:rPr>
          <w:b/>
        </w:rPr>
        <w:t>Am Ostermontage, um Erleuchtung, Beistand und Regierung bis ans Ende</w:t>
      </w:r>
    </w:p>
    <w:p w14:paraId="16D72BF1" w14:textId="77777777" w:rsidR="00803282" w:rsidRDefault="00803282" w:rsidP="00803282">
      <w:pPr>
        <w:pStyle w:val="StandardWeb"/>
      </w:pPr>
      <w:r>
        <w:t>Herr Christ, wohn mir mit Gnaden bei,</w:t>
      </w:r>
      <w:r>
        <w:br/>
        <w:t>Du bist der Osterlehrer,</w:t>
      </w:r>
      <w:r>
        <w:br/>
        <w:t>Dass ich ein Osterschüler sei,</w:t>
      </w:r>
      <w:r>
        <w:br/>
        <w:t>Ein fleißiger Zuhörer.</w:t>
      </w:r>
      <w:r>
        <w:br/>
        <w:t>Hilf, dass ich dein Wort fleißig lern,</w:t>
      </w:r>
      <w:r>
        <w:br/>
        <w:t xml:space="preserve">Dass ich nicht </w:t>
      </w:r>
      <w:proofErr w:type="spellStart"/>
      <w:r>
        <w:t>werd</w:t>
      </w:r>
      <w:proofErr w:type="spellEnd"/>
      <w:r>
        <w:t xml:space="preserve"> verführet,</w:t>
      </w:r>
      <w:r>
        <w:br/>
        <w:t>Und dass ich mich lass weisen gern,</w:t>
      </w:r>
      <w:r>
        <w:br/>
        <w:t xml:space="preserve">So ich je hätt </w:t>
      </w:r>
      <w:proofErr w:type="spellStart"/>
      <w:r>
        <w:t>geirret</w:t>
      </w:r>
      <w:proofErr w:type="spellEnd"/>
      <w:r>
        <w:t>.</w:t>
      </w:r>
    </w:p>
    <w:p w14:paraId="57BD6F6D" w14:textId="77777777" w:rsidR="00803282" w:rsidRDefault="00803282" w:rsidP="00803282">
      <w:pPr>
        <w:pStyle w:val="StandardWeb"/>
      </w:pPr>
      <w:r>
        <w:t>Wenn ich auf Erden geh herein</w:t>
      </w:r>
      <w:r>
        <w:br/>
        <w:t>Und bin betrübt im Herzen,</w:t>
      </w:r>
      <w:r>
        <w:br/>
        <w:t xml:space="preserve">So </w:t>
      </w:r>
      <w:proofErr w:type="spellStart"/>
      <w:r>
        <w:t>wollst</w:t>
      </w:r>
      <w:proofErr w:type="spellEnd"/>
      <w:r>
        <w:t xml:space="preserve"> du nicht fern von mir sein,</w:t>
      </w:r>
      <w:r>
        <w:br/>
      </w:r>
      <w:proofErr w:type="spellStart"/>
      <w:r>
        <w:t>Tröst</w:t>
      </w:r>
      <w:proofErr w:type="spellEnd"/>
      <w:r>
        <w:t xml:space="preserve"> mich in allen Schmerzen,</w:t>
      </w:r>
      <w:r>
        <w:br/>
        <w:t>Bis mein Gefährt, und bleib bei mir</w:t>
      </w:r>
      <w:r>
        <w:br/>
        <w:t>Allhier auf meinen Straßen;</w:t>
      </w:r>
      <w:r>
        <w:br/>
        <w:t xml:space="preserve">Dein göttlich Kraft mein Gang </w:t>
      </w:r>
      <w:proofErr w:type="spellStart"/>
      <w:r>
        <w:t>regier</w:t>
      </w:r>
      <w:proofErr w:type="spellEnd"/>
      <w:r>
        <w:t>,</w:t>
      </w:r>
      <w:r>
        <w:br/>
        <w:t xml:space="preserve">So bin ich </w:t>
      </w:r>
      <w:proofErr w:type="spellStart"/>
      <w:r>
        <w:t>unverlassen</w:t>
      </w:r>
      <w:proofErr w:type="spellEnd"/>
      <w:r>
        <w:t>.</w:t>
      </w:r>
    </w:p>
    <w:p w14:paraId="19688F41" w14:textId="77777777" w:rsidR="00803282" w:rsidRDefault="00803282" w:rsidP="00803282">
      <w:pPr>
        <w:pStyle w:val="StandardWeb"/>
      </w:pPr>
      <w:r>
        <w:t xml:space="preserve">Durch deinen Geist mein Herz </w:t>
      </w:r>
      <w:proofErr w:type="spellStart"/>
      <w:r>
        <w:t>entzünd</w:t>
      </w:r>
      <w:proofErr w:type="spellEnd"/>
      <w:r>
        <w:t>,</w:t>
      </w:r>
      <w:r>
        <w:br/>
        <w:t>Dass es vor Andacht brenne,</w:t>
      </w:r>
      <w:r>
        <w:br/>
        <w:t xml:space="preserve">Hilf, dass ich mich nicht durch die </w:t>
      </w:r>
      <w:proofErr w:type="spellStart"/>
      <w:r>
        <w:t>Sünd</w:t>
      </w:r>
      <w:proofErr w:type="spellEnd"/>
      <w:r>
        <w:br/>
      </w:r>
      <w:proofErr w:type="spellStart"/>
      <w:r>
        <w:t>Mutwilllig</w:t>
      </w:r>
      <w:proofErr w:type="spellEnd"/>
      <w:r>
        <w:t xml:space="preserve"> von dir trenne.</w:t>
      </w:r>
      <w:r>
        <w:br/>
        <w:t>Tu mir mein Glaubensaugen auf,</w:t>
      </w:r>
      <w:r>
        <w:br/>
        <w:t>Weil ich in Blindheit stecke,</w:t>
      </w:r>
      <w:r>
        <w:br/>
        <w:t xml:space="preserve">Damit ich recht </w:t>
      </w:r>
      <w:proofErr w:type="spellStart"/>
      <w:r>
        <w:t>verricht</w:t>
      </w:r>
      <w:proofErr w:type="spellEnd"/>
      <w:r>
        <w:t xml:space="preserve"> mein Lauf</w:t>
      </w:r>
      <w:r>
        <w:br/>
        <w:t>Und vor dir nicht erschrecke.</w:t>
      </w:r>
    </w:p>
    <w:p w14:paraId="5B4C5E3E" w14:textId="77777777" w:rsidR="00803282" w:rsidRDefault="00803282" w:rsidP="00803282">
      <w:pPr>
        <w:pStyle w:val="StandardWeb"/>
      </w:pPr>
      <w:r>
        <w:t xml:space="preserve">Mein </w:t>
      </w:r>
      <w:proofErr w:type="spellStart"/>
      <w:r>
        <w:t>Füß</w:t>
      </w:r>
      <w:proofErr w:type="spellEnd"/>
      <w:r>
        <w:t xml:space="preserve"> auf rechter Bahn </w:t>
      </w:r>
      <w:proofErr w:type="spellStart"/>
      <w:r>
        <w:t>bewahr</w:t>
      </w:r>
      <w:proofErr w:type="spellEnd"/>
      <w:r>
        <w:t>,</w:t>
      </w:r>
      <w:r>
        <w:br/>
        <w:t>Zu folgen deiner Lehre,</w:t>
      </w:r>
      <w:r>
        <w:br/>
        <w:t>Dass ich gern geh zur frommen Schar</w:t>
      </w:r>
      <w:r>
        <w:br/>
        <w:t>Und mich zu dir bekehre.</w:t>
      </w:r>
      <w:r>
        <w:br/>
        <w:t>Tu auf mein Mund zu deiner Ehr,</w:t>
      </w:r>
      <w:r>
        <w:br/>
        <w:t>Dass ich dich möge preisen,</w:t>
      </w:r>
      <w:r>
        <w:br/>
        <w:t>Den Glauben in mir stärk und mehr,</w:t>
      </w:r>
      <w:r>
        <w:br/>
        <w:t>Die Liebe zu beweisen.</w:t>
      </w:r>
    </w:p>
    <w:p w14:paraId="1BC8621E" w14:textId="77777777" w:rsidR="00803282" w:rsidRDefault="00803282" w:rsidP="00803282">
      <w:pPr>
        <w:pStyle w:val="StandardWeb"/>
      </w:pPr>
      <w:r>
        <w:t>O Fürst des Lebens, Jesu Christ,</w:t>
      </w:r>
      <w:r>
        <w:br/>
        <w:t xml:space="preserve">Du </w:t>
      </w:r>
      <w:proofErr w:type="spellStart"/>
      <w:r>
        <w:t>wollst</w:t>
      </w:r>
      <w:proofErr w:type="spellEnd"/>
      <w:r>
        <w:t xml:space="preserve"> ja bei mir bleiben,</w:t>
      </w:r>
      <w:r>
        <w:br/>
        <w:t>Dieweil es Abend worden ist,</w:t>
      </w:r>
      <w:r>
        <w:br/>
      </w:r>
      <w:proofErr w:type="spellStart"/>
      <w:r>
        <w:t>Wollst</w:t>
      </w:r>
      <w:proofErr w:type="spellEnd"/>
      <w:r>
        <w:t xml:space="preserve"> mich nicht von dir treiben.</w:t>
      </w:r>
      <w:r>
        <w:br/>
        <w:t xml:space="preserve">Wenn Kreuz und Trübsal </w:t>
      </w:r>
      <w:proofErr w:type="spellStart"/>
      <w:r>
        <w:t>kömmt</w:t>
      </w:r>
      <w:proofErr w:type="spellEnd"/>
      <w:r>
        <w:t xml:space="preserve"> herbei,</w:t>
      </w:r>
      <w:r>
        <w:br/>
        <w:t>Des Todes Macht rein schleichet,</w:t>
      </w:r>
      <w:r>
        <w:br/>
        <w:t>So wohn mir schwachen Menschen bei,</w:t>
      </w:r>
      <w:r>
        <w:br/>
        <w:t xml:space="preserve">Dass mich dein </w:t>
      </w:r>
      <w:proofErr w:type="spellStart"/>
      <w:r>
        <w:t>Hülf</w:t>
      </w:r>
      <w:proofErr w:type="spellEnd"/>
      <w:r>
        <w:t xml:space="preserve"> erreichet.</w:t>
      </w:r>
    </w:p>
    <w:p w14:paraId="7168DA75" w14:textId="77777777" w:rsidR="00803282" w:rsidRDefault="00803282" w:rsidP="00803282">
      <w:pPr>
        <w:pStyle w:val="StandardWeb"/>
      </w:pPr>
      <w:r>
        <w:t>Weil der Welt Abend rückt herein,</w:t>
      </w:r>
      <w:r>
        <w:br/>
        <w:t>Da es will finster werden,</w:t>
      </w:r>
      <w:r>
        <w:br/>
        <w:t xml:space="preserve">So </w:t>
      </w:r>
      <w:proofErr w:type="spellStart"/>
      <w:r>
        <w:t>wollst</w:t>
      </w:r>
      <w:proofErr w:type="spellEnd"/>
      <w:r>
        <w:t xml:space="preserve"> du nicht fern von mir sein,</w:t>
      </w:r>
      <w:r>
        <w:br/>
        <w:t>Mich trösten in Beschwerden.</w:t>
      </w:r>
      <w:r>
        <w:br/>
        <w:t xml:space="preserve">Erhalt bei mir dein </w:t>
      </w:r>
      <w:proofErr w:type="spellStart"/>
      <w:r>
        <w:t>heilges</w:t>
      </w:r>
      <w:proofErr w:type="spellEnd"/>
      <w:r>
        <w:t xml:space="preserve"> Licht</w:t>
      </w:r>
      <w:r>
        <w:br/>
        <w:t>Bei diesen finstern Zeiten,</w:t>
      </w:r>
      <w:r>
        <w:br/>
        <w:t>Lass uns dein Werk verlöschen nicht,</w:t>
      </w:r>
      <w:r>
        <w:br/>
        <w:t xml:space="preserve">Sein Glanz </w:t>
      </w:r>
      <w:proofErr w:type="spellStart"/>
      <w:r>
        <w:t>wollst</w:t>
      </w:r>
      <w:proofErr w:type="spellEnd"/>
      <w:r>
        <w:t xml:space="preserve"> du ausbreiten.</w:t>
      </w:r>
    </w:p>
    <w:p w14:paraId="5E91B83B" w14:textId="77777777" w:rsidR="00803282" w:rsidRDefault="00803282" w:rsidP="00803282">
      <w:pPr>
        <w:pStyle w:val="StandardWeb"/>
      </w:pPr>
      <w:r>
        <w:t xml:space="preserve">Wenn ich dein darf und </w:t>
      </w:r>
      <w:proofErr w:type="spellStart"/>
      <w:r>
        <w:t>seh</w:t>
      </w:r>
      <w:proofErr w:type="spellEnd"/>
      <w:r>
        <w:t xml:space="preserve"> nach dir,</w:t>
      </w:r>
      <w:r>
        <w:br/>
        <w:t xml:space="preserve">So </w:t>
      </w:r>
      <w:proofErr w:type="spellStart"/>
      <w:r>
        <w:t>wollst</w:t>
      </w:r>
      <w:proofErr w:type="spellEnd"/>
      <w:r>
        <w:t xml:space="preserve"> mir nicht verschwinden.</w:t>
      </w:r>
      <w:r>
        <w:br/>
        <w:t>Was hab ich, wenn ich dich verlier?</w:t>
      </w:r>
      <w:r>
        <w:br/>
        <w:t xml:space="preserve">Drum </w:t>
      </w:r>
      <w:proofErr w:type="spellStart"/>
      <w:r>
        <w:t>wollst</w:t>
      </w:r>
      <w:proofErr w:type="spellEnd"/>
      <w:r>
        <w:t xml:space="preserve"> dich wieder finden.</w:t>
      </w:r>
      <w:r>
        <w:br/>
        <w:t>Ins Todes Nacht verlass mich nicht;</w:t>
      </w:r>
      <w:r>
        <w:br/>
        <w:t>Wenn ich hier soll abscheiden,</w:t>
      </w:r>
      <w:r>
        <w:br/>
        <w:t>Zünd an dein großes Osterlicht,</w:t>
      </w:r>
      <w:r>
        <w:br/>
        <w:t xml:space="preserve">Und </w:t>
      </w:r>
      <w:proofErr w:type="spellStart"/>
      <w:r>
        <w:t>leucht</w:t>
      </w:r>
      <w:proofErr w:type="spellEnd"/>
      <w:r>
        <w:t xml:space="preserve"> mir ein mit Freuden.</w:t>
      </w:r>
    </w:p>
    <w:p w14:paraId="5430FA3D" w14:textId="77777777" w:rsidR="00CA4B83" w:rsidRDefault="00CA4B83" w:rsidP="00CA4B83">
      <w:pPr>
        <w:pStyle w:val="berschrift1"/>
      </w:pPr>
      <w:r>
        <w:t>Herr Gott, der du die Welt regierst</w:t>
      </w:r>
    </w:p>
    <w:p w14:paraId="75FCE37A" w14:textId="77777777" w:rsidR="00CA4B83" w:rsidRDefault="00CA4B83" w:rsidP="00CA4B83">
      <w:pPr>
        <w:pStyle w:val="StandardWeb"/>
      </w:pPr>
      <w:r>
        <w:rPr>
          <w:rStyle w:val="Hervorhebung"/>
        </w:rPr>
        <w:t>Im Ton: Nun schlaf, mein liebes Kindelein.</w:t>
      </w:r>
    </w:p>
    <w:p w14:paraId="01AFC00D" w14:textId="77777777" w:rsidR="00CA4B83" w:rsidRDefault="00CA4B83" w:rsidP="00CA4B83">
      <w:pPr>
        <w:pStyle w:val="StandardWeb"/>
      </w:pPr>
      <w:r>
        <w:t>Herr Gott, der du die Welt regierst</w:t>
      </w:r>
      <w:r>
        <w:br/>
        <w:t>Und hältst in deiner Hut,</w:t>
      </w:r>
      <w:r>
        <w:br/>
        <w:t>Das Jahr in guter Ordnung führst</w:t>
      </w:r>
      <w:r>
        <w:br/>
        <w:t>Und tust uns alles gut; –</w:t>
      </w:r>
    </w:p>
    <w:p w14:paraId="4E676898" w14:textId="77777777" w:rsidR="00CA4B83" w:rsidRDefault="00CA4B83" w:rsidP="00CA4B83">
      <w:pPr>
        <w:pStyle w:val="StandardWeb"/>
      </w:pPr>
      <w:r>
        <w:t xml:space="preserve">Die Sonn den Wundergang </w:t>
      </w:r>
      <w:proofErr w:type="spellStart"/>
      <w:r>
        <w:t>verricht</w:t>
      </w:r>
      <w:proofErr w:type="spellEnd"/>
      <w:r>
        <w:br/>
        <w:t>Durch die zwölf Zeichen klar:</w:t>
      </w:r>
      <w:r>
        <w:br/>
        <w:t xml:space="preserve">Dadurch Ordnung der Zeit </w:t>
      </w:r>
      <w:proofErr w:type="spellStart"/>
      <w:r>
        <w:t>geschicht</w:t>
      </w:r>
      <w:proofErr w:type="spellEnd"/>
      <w:r>
        <w:t>,</w:t>
      </w:r>
      <w:r>
        <w:br/>
        <w:t>Und fruchtbar wird das Jahr.</w:t>
      </w:r>
    </w:p>
    <w:p w14:paraId="7024800F" w14:textId="77777777" w:rsidR="00CA4B83" w:rsidRDefault="00CA4B83" w:rsidP="00CA4B83">
      <w:pPr>
        <w:pStyle w:val="StandardWeb"/>
      </w:pPr>
      <w:r>
        <w:t>Herr, hilf, dass wir verständig sein,</w:t>
      </w:r>
      <w:r>
        <w:br/>
        <w:t xml:space="preserve">Dein Weisheit, Macht und </w:t>
      </w:r>
      <w:proofErr w:type="spellStart"/>
      <w:r>
        <w:t>Güt</w:t>
      </w:r>
      <w:proofErr w:type="spellEnd"/>
      <w:r>
        <w:br/>
        <w:t>Erkennen aus den Werken dein,</w:t>
      </w:r>
      <w:r>
        <w:br/>
        <w:t xml:space="preserve">Die uns all Jahr </w:t>
      </w:r>
      <w:proofErr w:type="spellStart"/>
      <w:r>
        <w:t>behüt</w:t>
      </w:r>
      <w:proofErr w:type="spellEnd"/>
      <w:r>
        <w:t>.</w:t>
      </w:r>
    </w:p>
    <w:p w14:paraId="4351C56C" w14:textId="77777777" w:rsidR="00CA4B83" w:rsidRDefault="00CA4B83" w:rsidP="00CA4B83">
      <w:pPr>
        <w:pStyle w:val="StandardWeb"/>
      </w:pPr>
      <w:r>
        <w:t>Verleih uns, dass wir dienen dir,</w:t>
      </w:r>
      <w:r>
        <w:br/>
        <w:t>Denn du bist unser Hort,</w:t>
      </w:r>
      <w:r>
        <w:br/>
        <w:t xml:space="preserve">Dem Nächsten leisten sein </w:t>
      </w:r>
      <w:proofErr w:type="spellStart"/>
      <w:r>
        <w:t>Gebür</w:t>
      </w:r>
      <w:proofErr w:type="spellEnd"/>
      <w:r>
        <w:br/>
        <w:t xml:space="preserve">Nach </w:t>
      </w:r>
      <w:proofErr w:type="spellStart"/>
      <w:r>
        <w:t>deim</w:t>
      </w:r>
      <w:proofErr w:type="spellEnd"/>
      <w:r>
        <w:t xml:space="preserve"> Befehl und Wort.</w:t>
      </w:r>
    </w:p>
    <w:p w14:paraId="330F9162" w14:textId="77777777" w:rsidR="00CA4B83" w:rsidRDefault="00CA4B83" w:rsidP="00CA4B83">
      <w:pPr>
        <w:pStyle w:val="StandardWeb"/>
      </w:pPr>
      <w:r>
        <w:t>Dir ist bekannt die Dürftigkeit</w:t>
      </w:r>
      <w:r>
        <w:br/>
        <w:t>Und unser schwere Not,</w:t>
      </w:r>
      <w:r>
        <w:br/>
        <w:t>Dass uns hier in der Eitelkeit</w:t>
      </w:r>
      <w:r>
        <w:br/>
        <w:t>Schreckt Trübsal, Kreuz und Tod;</w:t>
      </w:r>
    </w:p>
    <w:p w14:paraId="77492B93" w14:textId="77777777" w:rsidR="00CA4B83" w:rsidRDefault="00CA4B83" w:rsidP="00CA4B83">
      <w:pPr>
        <w:pStyle w:val="StandardWeb"/>
      </w:pPr>
      <w:r>
        <w:t xml:space="preserve">Drum </w:t>
      </w:r>
      <w:proofErr w:type="spellStart"/>
      <w:r>
        <w:t>tröst</w:t>
      </w:r>
      <w:proofErr w:type="spellEnd"/>
      <w:r>
        <w:t xml:space="preserve"> uns durch dein werten Geist</w:t>
      </w:r>
      <w:r>
        <w:br/>
        <w:t>In allem Herzeleid,</w:t>
      </w:r>
      <w:r>
        <w:br/>
        <w:t xml:space="preserve">An unserm End uns Beistand </w:t>
      </w:r>
      <w:proofErr w:type="spellStart"/>
      <w:r>
        <w:t>leist</w:t>
      </w:r>
      <w:proofErr w:type="spellEnd"/>
      <w:r>
        <w:t>,</w:t>
      </w:r>
      <w:r>
        <w:br/>
        <w:t>Gib uns die himmlisch Freud!</w:t>
      </w:r>
    </w:p>
    <w:p w14:paraId="4D199179" w14:textId="77777777" w:rsidR="00CA4B83" w:rsidRDefault="00CA4B83" w:rsidP="00CA4B83">
      <w:pPr>
        <w:pStyle w:val="StandardWeb"/>
      </w:pPr>
      <w:r>
        <w:t>Amen.</w:t>
      </w:r>
    </w:p>
    <w:p w14:paraId="651E1A59" w14:textId="77777777" w:rsidR="00481D45" w:rsidRDefault="00481D45" w:rsidP="00481D45">
      <w:pPr>
        <w:pStyle w:val="berschrift1"/>
      </w:pPr>
      <w:r>
        <w:t>Herr Gott, du hast das Tagelicht</w:t>
      </w:r>
    </w:p>
    <w:p w14:paraId="4EE5BC18" w14:textId="77777777" w:rsidR="00481D45" w:rsidRPr="00481D45" w:rsidRDefault="00481D45" w:rsidP="00481D45">
      <w:pPr>
        <w:rPr>
          <w:b/>
        </w:rPr>
      </w:pPr>
      <w:r w:rsidRPr="00481D45">
        <w:rPr>
          <w:b/>
        </w:rPr>
        <w:t>Ein Abendgebetlein.</w:t>
      </w:r>
    </w:p>
    <w:p w14:paraId="5E6DD6E8" w14:textId="77777777" w:rsidR="00481D45" w:rsidRDefault="00481D45" w:rsidP="00481D45">
      <w:pPr>
        <w:pStyle w:val="StandardWeb"/>
      </w:pPr>
      <w:r>
        <w:t>1. Herr Gott, du hast das Tagelicht</w:t>
      </w:r>
      <w:r>
        <w:br/>
        <w:t xml:space="preserve">Zu unsrer Arbeit </w:t>
      </w:r>
      <w:proofErr w:type="spellStart"/>
      <w:r>
        <w:t>zugericht</w:t>
      </w:r>
      <w:proofErr w:type="spellEnd"/>
      <w:r>
        <w:t>,</w:t>
      </w:r>
      <w:r>
        <w:br/>
        <w:t>Hast auch nach deiner Gütigkeit</w:t>
      </w:r>
      <w:r>
        <w:br/>
        <w:t>Die Nacht zu unsrer Ruh bereit.</w:t>
      </w:r>
    </w:p>
    <w:p w14:paraId="36DA7B97" w14:textId="77777777" w:rsidR="00481D45" w:rsidRDefault="00481D45" w:rsidP="00481D45">
      <w:pPr>
        <w:pStyle w:val="StandardWeb"/>
      </w:pPr>
      <w:r>
        <w:t>2. Der heutig Tag ist nun dahin!</w:t>
      </w:r>
      <w:r>
        <w:br/>
        <w:t>Drum ich dir billig dankbar bin,</w:t>
      </w:r>
      <w:r>
        <w:br/>
        <w:t>Dass ich den Tag hab überlebt,</w:t>
      </w:r>
      <w:r>
        <w:br/>
        <w:t>Und meine Seel in mir noch webt.</w:t>
      </w:r>
    </w:p>
    <w:p w14:paraId="76C42C9D" w14:textId="77777777" w:rsidR="00481D45" w:rsidRDefault="00481D45" w:rsidP="00481D45">
      <w:pPr>
        <w:pStyle w:val="StandardWeb"/>
      </w:pPr>
      <w:r>
        <w:t>3. Du hast den Tag von mir gewandt</w:t>
      </w:r>
      <w:r>
        <w:br/>
        <w:t xml:space="preserve">Viel Unglück, Uebel, Schad und </w:t>
      </w:r>
      <w:proofErr w:type="spellStart"/>
      <w:r>
        <w:t>Schand</w:t>
      </w:r>
      <w:proofErr w:type="spellEnd"/>
      <w:r>
        <w:t>,</w:t>
      </w:r>
      <w:r>
        <w:br/>
        <w:t>An Leib und Seel mir Guts beweist,</w:t>
      </w:r>
      <w:r>
        <w:br/>
        <w:t>Dafür mein Herz dich lobt und preist.</w:t>
      </w:r>
    </w:p>
    <w:p w14:paraId="5EF07E4A" w14:textId="77777777" w:rsidR="00481D45" w:rsidRDefault="00481D45" w:rsidP="00481D45">
      <w:pPr>
        <w:pStyle w:val="StandardWeb"/>
      </w:pPr>
      <w:r>
        <w:t>4. Was ich den Tag hab Guts geschafft,</w:t>
      </w:r>
      <w:r>
        <w:br/>
        <w:t>Das hat in mir gewirkt dein Kraft;</w:t>
      </w:r>
      <w:r>
        <w:br/>
        <w:t xml:space="preserve">Dass </w:t>
      </w:r>
      <w:proofErr w:type="spellStart"/>
      <w:r>
        <w:t>Sünd</w:t>
      </w:r>
      <w:proofErr w:type="spellEnd"/>
      <w:r>
        <w:t xml:space="preserve"> von mir geschehen sein,</w:t>
      </w:r>
      <w:r>
        <w:br/>
        <w:t>Kommt nicht von dir, die Schuld ist mein.</w:t>
      </w:r>
    </w:p>
    <w:p w14:paraId="4B29D571" w14:textId="77777777" w:rsidR="00481D45" w:rsidRDefault="00481D45" w:rsidP="00481D45">
      <w:pPr>
        <w:pStyle w:val="StandardWeb"/>
      </w:pPr>
      <w:r>
        <w:t xml:space="preserve">5. Ich bitt, weil ich hab </w:t>
      </w:r>
      <w:proofErr w:type="spellStart"/>
      <w:r>
        <w:t>Sünd</w:t>
      </w:r>
      <w:proofErr w:type="spellEnd"/>
      <w:r>
        <w:t xml:space="preserve"> getan,</w:t>
      </w:r>
      <w:r>
        <w:br/>
        <w:t xml:space="preserve">Du </w:t>
      </w:r>
      <w:proofErr w:type="spellStart"/>
      <w:r>
        <w:t>wollst</w:t>
      </w:r>
      <w:proofErr w:type="spellEnd"/>
      <w:r>
        <w:t xml:space="preserve"> mir nicht entgelten </w:t>
      </w:r>
      <w:proofErr w:type="spellStart"/>
      <w:r>
        <w:t>lan</w:t>
      </w:r>
      <w:proofErr w:type="spellEnd"/>
      <w:r>
        <w:t>;</w:t>
      </w:r>
      <w:r>
        <w:br/>
        <w:t>Mein Schuld aus Gnaden mir verzeih,</w:t>
      </w:r>
      <w:r>
        <w:br/>
        <w:t xml:space="preserve">Lass nach die </w:t>
      </w:r>
      <w:proofErr w:type="spellStart"/>
      <w:r>
        <w:t>Straf</w:t>
      </w:r>
      <w:proofErr w:type="spellEnd"/>
      <w:r>
        <w:t xml:space="preserve">, mir Ruh </w:t>
      </w:r>
      <w:proofErr w:type="spellStart"/>
      <w:r>
        <w:t>verleih</w:t>
      </w:r>
      <w:proofErr w:type="spellEnd"/>
      <w:r>
        <w:t>.</w:t>
      </w:r>
    </w:p>
    <w:p w14:paraId="1EEE33DC" w14:textId="77777777" w:rsidR="00481D45" w:rsidRDefault="00481D45" w:rsidP="00481D45">
      <w:pPr>
        <w:pStyle w:val="StandardWeb"/>
      </w:pPr>
      <w:r>
        <w:t>6. Der du Israels Hüter bist,</w:t>
      </w:r>
      <w:r>
        <w:br/>
        <w:t>Hör ferner, was mein Seufzen ist:</w:t>
      </w:r>
      <w:r>
        <w:br/>
        <w:t>Du schläfst und schlummerst nicht bei Nacht,</w:t>
      </w:r>
      <w:r>
        <w:br/>
        <w:t xml:space="preserve">Drum </w:t>
      </w:r>
      <w:proofErr w:type="spellStart"/>
      <w:r>
        <w:t>wollst</w:t>
      </w:r>
      <w:proofErr w:type="spellEnd"/>
      <w:r>
        <w:t xml:space="preserve"> du halten bei mir Wacht.</w:t>
      </w:r>
    </w:p>
    <w:p w14:paraId="3348304D" w14:textId="77777777" w:rsidR="00481D45" w:rsidRDefault="00481D45" w:rsidP="00481D45">
      <w:pPr>
        <w:pStyle w:val="StandardWeb"/>
      </w:pPr>
      <w:r>
        <w:t>7. Mein müder Leib begehrt die Ruh,</w:t>
      </w:r>
      <w:r>
        <w:br/>
        <w:t>Drum, wann ich tu mein Augen zu,</w:t>
      </w:r>
      <w:r>
        <w:br/>
        <w:t>So lass mich tun ein sanften Schlaf,</w:t>
      </w:r>
      <w:r>
        <w:br/>
        <w:t>All Hindernis bei Seiten schaff.</w:t>
      </w:r>
    </w:p>
    <w:p w14:paraId="7371C858" w14:textId="77777777" w:rsidR="00481D45" w:rsidRDefault="00481D45" w:rsidP="00481D45">
      <w:pPr>
        <w:pStyle w:val="StandardWeb"/>
      </w:pPr>
      <w:r>
        <w:t>8. Der Teufel könnt mir schaden leicht,</w:t>
      </w:r>
      <w:r>
        <w:br/>
        <w:t>Weil er im Finstern umher schleicht;</w:t>
      </w:r>
      <w:r>
        <w:br/>
        <w:t>Drum treib von mir all bös Gespenst,</w:t>
      </w:r>
      <w:r>
        <w:br/>
        <w:t>Der du des Satans Macht zertrennst.</w:t>
      </w:r>
    </w:p>
    <w:p w14:paraId="6F1FD805" w14:textId="77777777" w:rsidR="00481D45" w:rsidRDefault="00481D45" w:rsidP="00481D45">
      <w:pPr>
        <w:pStyle w:val="StandardWeb"/>
      </w:pPr>
      <w:r>
        <w:t>9. Dein rechte Hand mich schütz und deck,</w:t>
      </w:r>
      <w:r>
        <w:br/>
        <w:t>Dass mich kein plötzlich Fall erschreck;</w:t>
      </w:r>
      <w:r>
        <w:br/>
        <w:t xml:space="preserve">Lass mich nicht böse Träume </w:t>
      </w:r>
      <w:proofErr w:type="spellStart"/>
      <w:r>
        <w:t>han</w:t>
      </w:r>
      <w:proofErr w:type="spellEnd"/>
      <w:r>
        <w:t>,</w:t>
      </w:r>
      <w:r>
        <w:br/>
        <w:t>Und sonst kein Grauen stoßen an.</w:t>
      </w:r>
    </w:p>
    <w:p w14:paraId="33AF21FE" w14:textId="77777777" w:rsidR="00481D45" w:rsidRDefault="00481D45" w:rsidP="00481D45">
      <w:pPr>
        <w:pStyle w:val="StandardWeb"/>
      </w:pPr>
      <w:r>
        <w:t>10. Mein Seel von Sündenschlaf befrei,</w:t>
      </w:r>
      <w:r>
        <w:br/>
        <w:t>Dass mein Herz zu dir wacker sei,</w:t>
      </w:r>
      <w:r>
        <w:br/>
        <w:t>Damit ich nicht entschlaf im Tod,</w:t>
      </w:r>
      <w:r>
        <w:br/>
        <w:t xml:space="preserve">Dadurch ich ewig </w:t>
      </w:r>
      <w:proofErr w:type="spellStart"/>
      <w:r>
        <w:t>käm</w:t>
      </w:r>
      <w:proofErr w:type="spellEnd"/>
      <w:r>
        <w:t xml:space="preserve"> in Not.</w:t>
      </w:r>
    </w:p>
    <w:p w14:paraId="60B7CF95" w14:textId="77777777" w:rsidR="00481D45" w:rsidRDefault="00481D45" w:rsidP="00481D45">
      <w:pPr>
        <w:pStyle w:val="StandardWeb"/>
      </w:pPr>
      <w:r>
        <w:t xml:space="preserve">11. Und wenn ich hab mein Schlaf </w:t>
      </w:r>
      <w:proofErr w:type="spellStart"/>
      <w:r>
        <w:t>vollendt</w:t>
      </w:r>
      <w:proofErr w:type="spellEnd"/>
      <w:r>
        <w:t>,</w:t>
      </w:r>
      <w:r>
        <w:br/>
        <w:t xml:space="preserve">So hilf dass ich erwach </w:t>
      </w:r>
      <w:proofErr w:type="spellStart"/>
      <w:r>
        <w:t>behend</w:t>
      </w:r>
      <w:proofErr w:type="spellEnd"/>
      <w:r>
        <w:t>,</w:t>
      </w:r>
      <w:r>
        <w:br/>
        <w:t xml:space="preserve">Vom Bett gesund und frisch </w:t>
      </w:r>
      <w:proofErr w:type="spellStart"/>
      <w:r>
        <w:t>aufsteh</w:t>
      </w:r>
      <w:proofErr w:type="spellEnd"/>
      <w:r>
        <w:br/>
        <w:t>Und an mein Werk mit Freuden geh.</w:t>
      </w:r>
    </w:p>
    <w:p w14:paraId="06A37DD2" w14:textId="77777777" w:rsidR="00481D45" w:rsidRDefault="00481D45" w:rsidP="00481D45">
      <w:pPr>
        <w:pStyle w:val="StandardWeb"/>
      </w:pPr>
      <w:r>
        <w:t>12. Nach diesen Nächten uns erschein,</w:t>
      </w:r>
      <w:r>
        <w:br/>
        <w:t>Brich mit dem letzten Tag herein,</w:t>
      </w:r>
      <w:r>
        <w:br/>
        <w:t>Erlös uns, weil so finster ist,</w:t>
      </w:r>
      <w:r>
        <w:br/>
        <w:t>Durch unsern Herren, Jesum Christ!</w:t>
      </w:r>
    </w:p>
    <w:p w14:paraId="491E89FA" w14:textId="77777777" w:rsidR="00481D45" w:rsidRDefault="00481D45" w:rsidP="00481D45">
      <w:pPr>
        <w:pStyle w:val="StandardWeb"/>
      </w:pPr>
      <w:r>
        <w:t>Amen.</w:t>
      </w:r>
    </w:p>
    <w:p w14:paraId="2C4EE99D" w14:textId="77777777" w:rsidR="00C45444" w:rsidRDefault="00C45444" w:rsidP="00C45444">
      <w:pPr>
        <w:pStyle w:val="berschrift1"/>
      </w:pPr>
      <w:r>
        <w:t>Herr Gott, du Herrscher aller Welt</w:t>
      </w:r>
    </w:p>
    <w:p w14:paraId="6A6506FF" w14:textId="77777777" w:rsidR="00C45444" w:rsidRPr="00C45444" w:rsidRDefault="00C45444" w:rsidP="00C45444">
      <w:pPr>
        <w:rPr>
          <w:b/>
          <w:bCs/>
        </w:rPr>
      </w:pPr>
      <w:r w:rsidRPr="00C45444">
        <w:rPr>
          <w:b/>
          <w:bCs/>
        </w:rPr>
        <w:t>Um einen gnädigen Regen</w:t>
      </w:r>
    </w:p>
    <w:p w14:paraId="40CA521B" w14:textId="77777777" w:rsidR="00C45444" w:rsidRDefault="00C45444" w:rsidP="00C45444">
      <w:pPr>
        <w:pStyle w:val="StandardWeb"/>
      </w:pPr>
      <w:r>
        <w:t>Herr Gott, du Herrscher aller Welt,</w:t>
      </w:r>
      <w:r>
        <w:br/>
        <w:t>Gut Wetter du bescherest,</w:t>
      </w:r>
      <w:r>
        <w:br/>
        <w:t>Du machst mit Früchten reich das Feld,</w:t>
      </w:r>
      <w:r>
        <w:br/>
        <w:t>Dadurch du uns ernährest.</w:t>
      </w:r>
      <w:r>
        <w:br/>
        <w:t xml:space="preserve">Du gibst uns Obst, </w:t>
      </w:r>
      <w:proofErr w:type="spellStart"/>
      <w:r>
        <w:t>Getreid</w:t>
      </w:r>
      <w:proofErr w:type="spellEnd"/>
      <w:r>
        <w:t xml:space="preserve"> und Wein,</w:t>
      </w:r>
      <w:r>
        <w:br/>
        <w:t>Dazu Thier, Fisch und Vögelein,</w:t>
      </w:r>
      <w:r>
        <w:br/>
        <w:t>Erhältst uns Leib und Leben.</w:t>
      </w:r>
    </w:p>
    <w:p w14:paraId="2CBCBE1C" w14:textId="77777777" w:rsidR="00C45444" w:rsidRDefault="00C45444" w:rsidP="00C45444">
      <w:pPr>
        <w:pStyle w:val="StandardWeb"/>
      </w:pPr>
      <w:r>
        <w:t>Schau, wie jetzt bei der dürren Zeit</w:t>
      </w:r>
      <w:r>
        <w:br/>
        <w:t xml:space="preserve">Die </w:t>
      </w:r>
      <w:proofErr w:type="spellStart"/>
      <w:r>
        <w:t>Frücht</w:t>
      </w:r>
      <w:proofErr w:type="spellEnd"/>
      <w:r>
        <w:t xml:space="preserve"> im Feld vergehen.</w:t>
      </w:r>
      <w:r>
        <w:br/>
        <w:t>All Kreatur um Regen schreit,</w:t>
      </w:r>
      <w:r>
        <w:br/>
        <w:t xml:space="preserve">Die Menschen </w:t>
      </w:r>
      <w:proofErr w:type="spellStart"/>
      <w:r>
        <w:t>jammrig</w:t>
      </w:r>
      <w:proofErr w:type="spellEnd"/>
      <w:r>
        <w:t xml:space="preserve"> sehen,</w:t>
      </w:r>
      <w:r>
        <w:br/>
        <w:t>Es lechzt das Vieh, dürr ist das Land,</w:t>
      </w:r>
      <w:r>
        <w:br/>
        <w:t>Drum tu auf deine milde Hand,</w:t>
      </w:r>
      <w:r>
        <w:br/>
        <w:t xml:space="preserve">Gib Guts, </w:t>
      </w:r>
      <w:proofErr w:type="spellStart"/>
      <w:r>
        <w:t>wend</w:t>
      </w:r>
      <w:proofErr w:type="spellEnd"/>
      <w:r>
        <w:t xml:space="preserve"> allen Schaden.</w:t>
      </w:r>
    </w:p>
    <w:p w14:paraId="5FD60C04" w14:textId="77777777" w:rsidR="00C45444" w:rsidRDefault="00C45444" w:rsidP="00C45444">
      <w:pPr>
        <w:pStyle w:val="StandardWeb"/>
      </w:pPr>
      <w:r>
        <w:t xml:space="preserve">Send uns herab </w:t>
      </w:r>
      <w:proofErr w:type="spellStart"/>
      <w:r>
        <w:t>vons</w:t>
      </w:r>
      <w:proofErr w:type="spellEnd"/>
      <w:r>
        <w:t xml:space="preserve"> Himmels Saal</w:t>
      </w:r>
      <w:r>
        <w:br/>
        <w:t xml:space="preserve">Ein warmen, </w:t>
      </w:r>
      <w:proofErr w:type="spellStart"/>
      <w:r>
        <w:t>fruchtbarn</w:t>
      </w:r>
      <w:proofErr w:type="spellEnd"/>
      <w:r>
        <w:t xml:space="preserve"> Regen,</w:t>
      </w:r>
      <w:r>
        <w:br/>
      </w:r>
      <w:proofErr w:type="spellStart"/>
      <w:r>
        <w:t>Behüt</w:t>
      </w:r>
      <w:proofErr w:type="spellEnd"/>
      <w:r>
        <w:t xml:space="preserve"> vor </w:t>
      </w:r>
      <w:proofErr w:type="spellStart"/>
      <w:r>
        <w:t>Schloß</w:t>
      </w:r>
      <w:proofErr w:type="spellEnd"/>
      <w:r>
        <w:rPr>
          <w:rStyle w:val="Funotenzeichen"/>
        </w:rPr>
        <w:footnoteReference w:id="1"/>
      </w:r>
      <w:r>
        <w:t xml:space="preserve"> und Wetterstrahl,</w:t>
      </w:r>
      <w:r>
        <w:br/>
        <w:t>Gib zum Gewächs dein Segen,</w:t>
      </w:r>
      <w:r>
        <w:br/>
        <w:t>Bescher uns unser täglich Brot,</w:t>
      </w:r>
      <w:r>
        <w:br/>
        <w:t>Gib, was zum Leib und Seel ist not,</w:t>
      </w:r>
      <w:r>
        <w:br/>
        <w:t>Hilf, dass wir selig werden.</w:t>
      </w:r>
    </w:p>
    <w:p w14:paraId="3197D91C" w14:textId="77777777" w:rsidR="00C45444" w:rsidRDefault="00C45444" w:rsidP="00C45444">
      <w:pPr>
        <w:pStyle w:val="StandardWeb"/>
      </w:pPr>
      <w:r>
        <w:t>Amen.</w:t>
      </w:r>
    </w:p>
    <w:p w14:paraId="3E6180E9" w14:textId="77777777" w:rsidR="0067613A" w:rsidRDefault="0067613A" w:rsidP="0067613A">
      <w:pPr>
        <w:pStyle w:val="berschrift1"/>
      </w:pPr>
      <w:r>
        <w:t>Herr JEsu Christe, Gottes Sohn</w:t>
      </w:r>
    </w:p>
    <w:p w14:paraId="3D9B38F2" w14:textId="77777777" w:rsidR="0067613A" w:rsidRPr="0067613A" w:rsidRDefault="0067613A" w:rsidP="0067613A">
      <w:pPr>
        <w:rPr>
          <w:b/>
        </w:rPr>
      </w:pPr>
      <w:r w:rsidRPr="0067613A">
        <w:rPr>
          <w:b/>
        </w:rPr>
        <w:t xml:space="preserve">Am vierten Sonntage nach </w:t>
      </w:r>
      <w:proofErr w:type="spellStart"/>
      <w:r w:rsidRPr="0067613A">
        <w:rPr>
          <w:b/>
        </w:rPr>
        <w:t>Epiphaniae</w:t>
      </w:r>
      <w:proofErr w:type="spellEnd"/>
      <w:r w:rsidRPr="0067613A">
        <w:rPr>
          <w:b/>
        </w:rPr>
        <w:t>.</w:t>
      </w:r>
    </w:p>
    <w:p w14:paraId="06E46EA4" w14:textId="77777777" w:rsidR="0067613A" w:rsidRDefault="0067613A" w:rsidP="0067613A">
      <w:pPr>
        <w:pStyle w:val="StandardWeb"/>
      </w:pPr>
      <w:r>
        <w:t xml:space="preserve">Aus dem </w:t>
      </w:r>
      <w:proofErr w:type="spellStart"/>
      <w:r>
        <w:t>Evangel</w:t>
      </w:r>
      <w:proofErr w:type="spellEnd"/>
      <w:r>
        <w:t>. Matth 8.</w:t>
      </w:r>
    </w:p>
    <w:p w14:paraId="04752B13" w14:textId="77777777" w:rsidR="0067613A" w:rsidRDefault="0067613A" w:rsidP="0067613A">
      <w:pPr>
        <w:pStyle w:val="StandardWeb"/>
      </w:pPr>
      <w:r>
        <w:rPr>
          <w:rStyle w:val="Fett"/>
        </w:rPr>
        <w:t>Um Rettung des Kirchenschiffleins.</w:t>
      </w:r>
    </w:p>
    <w:p w14:paraId="1E0232CC" w14:textId="77777777" w:rsidR="0067613A" w:rsidRDefault="0067613A" w:rsidP="0067613A">
      <w:pPr>
        <w:pStyle w:val="StandardWeb"/>
      </w:pPr>
      <w:r>
        <w:t>Herr JEsu Christe, Gottes Sohn,</w:t>
      </w:r>
      <w:r>
        <w:br/>
        <w:t>Du bist allein der Schiffspatron</w:t>
      </w:r>
      <w:r>
        <w:br/>
        <w:t>Und hast dein Kirchenschifflein gut</w:t>
      </w:r>
      <w:r>
        <w:br/>
        <w:t xml:space="preserve">Erbauet mit </w:t>
      </w:r>
      <w:proofErr w:type="spellStart"/>
      <w:r>
        <w:t>deim</w:t>
      </w:r>
      <w:proofErr w:type="spellEnd"/>
      <w:r>
        <w:t xml:space="preserve"> </w:t>
      </w:r>
      <w:proofErr w:type="spellStart"/>
      <w:r>
        <w:t>teuern</w:t>
      </w:r>
      <w:proofErr w:type="spellEnd"/>
      <w:r>
        <w:t xml:space="preserve"> Blut,</w:t>
      </w:r>
      <w:r>
        <w:br/>
      </w:r>
      <w:proofErr w:type="spellStart"/>
      <w:r>
        <w:t>Welchs</w:t>
      </w:r>
      <w:proofErr w:type="spellEnd"/>
      <w:r>
        <w:t xml:space="preserve"> in der Welt, als auf dem Meer,</w:t>
      </w:r>
      <w:r>
        <w:br/>
        <w:t>Durch Weg und Wellen fährt daher,</w:t>
      </w:r>
      <w:r>
        <w:br/>
        <w:t>Dem gibst du Wind in deinem Wort,</w:t>
      </w:r>
      <w:r>
        <w:br/>
        <w:t xml:space="preserve">Das ist dein Geist, der </w:t>
      </w:r>
      <w:proofErr w:type="spellStart"/>
      <w:r>
        <w:t>treibets</w:t>
      </w:r>
      <w:proofErr w:type="spellEnd"/>
      <w:r>
        <w:t xml:space="preserve"> fort.</w:t>
      </w:r>
    </w:p>
    <w:p w14:paraId="55638D1B" w14:textId="77777777" w:rsidR="0067613A" w:rsidRDefault="0067613A" w:rsidP="0067613A">
      <w:pPr>
        <w:pStyle w:val="StandardWeb"/>
      </w:pPr>
      <w:r>
        <w:t>Ach Herr, die Not ist dir bekannt,</w:t>
      </w:r>
      <w:r>
        <w:br/>
        <w:t>Damit dein Schiff wird angerannt;</w:t>
      </w:r>
      <w:r>
        <w:br/>
        <w:t>Manch Ungewitter sich erhebt,</w:t>
      </w:r>
      <w:r>
        <w:br/>
      </w:r>
      <w:proofErr w:type="spellStart"/>
      <w:r>
        <w:t>Wenns</w:t>
      </w:r>
      <w:proofErr w:type="spellEnd"/>
      <w:r>
        <w:t xml:space="preserve"> Schifflein in Verfolgung schwebt;</w:t>
      </w:r>
      <w:r>
        <w:br/>
        <w:t>Der Ketzer und Tyrannen Schar</w:t>
      </w:r>
      <w:r>
        <w:br/>
        <w:t>Begehret umzukehren gar,</w:t>
      </w:r>
      <w:r>
        <w:br/>
        <w:t xml:space="preserve">Drum stehts in Sorgen alle </w:t>
      </w:r>
      <w:proofErr w:type="spellStart"/>
      <w:r>
        <w:t>Stund</w:t>
      </w:r>
      <w:proofErr w:type="spellEnd"/>
      <w:r>
        <w:t>,</w:t>
      </w:r>
      <w:r>
        <w:br/>
        <w:t xml:space="preserve">Als </w:t>
      </w:r>
      <w:proofErr w:type="spellStart"/>
      <w:r>
        <w:t>sollts</w:t>
      </w:r>
      <w:proofErr w:type="spellEnd"/>
      <w:r>
        <w:t xml:space="preserve"> zu scheitern </w:t>
      </w:r>
      <w:proofErr w:type="spellStart"/>
      <w:r>
        <w:t>gehn</w:t>
      </w:r>
      <w:proofErr w:type="spellEnd"/>
      <w:r>
        <w:t xml:space="preserve"> in Grund.</w:t>
      </w:r>
    </w:p>
    <w:p w14:paraId="67292C35" w14:textId="77777777" w:rsidR="0067613A" w:rsidRDefault="0067613A" w:rsidP="0067613A">
      <w:pPr>
        <w:pStyle w:val="StandardWeb"/>
      </w:pPr>
      <w:r>
        <w:t>Herr, du bist unser Schutz allein,</w:t>
      </w:r>
      <w:r>
        <w:br/>
      </w:r>
      <w:proofErr w:type="spellStart"/>
      <w:r>
        <w:t>Ohn</w:t>
      </w:r>
      <w:proofErr w:type="spellEnd"/>
      <w:r>
        <w:t xml:space="preserve"> dich wir all verzaget sein;</w:t>
      </w:r>
      <w:r>
        <w:br/>
        <w:t>Du bist der große Wundermann,</w:t>
      </w:r>
      <w:r>
        <w:br/>
        <w:t>Der Wind und Wetter stillen kann;</w:t>
      </w:r>
      <w:r>
        <w:br/>
        <w:t>Drum schlaf ja nicht, dich munter mach,</w:t>
      </w:r>
      <w:r>
        <w:br/>
        <w:t xml:space="preserve">Halt in </w:t>
      </w:r>
      <w:proofErr w:type="spellStart"/>
      <w:r>
        <w:t>deim</w:t>
      </w:r>
      <w:proofErr w:type="spellEnd"/>
      <w:r>
        <w:t xml:space="preserve"> Kirchenschifflein Wach,</w:t>
      </w:r>
      <w:r>
        <w:br/>
        <w:t xml:space="preserve">Sprich nur ein Wort, </w:t>
      </w:r>
      <w:proofErr w:type="spellStart"/>
      <w:r>
        <w:t>bedräu</w:t>
      </w:r>
      <w:proofErr w:type="spellEnd"/>
      <w:r>
        <w:t xml:space="preserve"> das Meer,</w:t>
      </w:r>
      <w:r>
        <w:br/>
        <w:t>Den Ketzern und Tyrannen wehr.</w:t>
      </w:r>
    </w:p>
    <w:p w14:paraId="3191E092" w14:textId="77777777" w:rsidR="0067613A" w:rsidRDefault="0067613A" w:rsidP="0067613A">
      <w:pPr>
        <w:pStyle w:val="StandardWeb"/>
      </w:pPr>
      <w:r>
        <w:t>Hilf, dass wir friedlich schiffen fort</w:t>
      </w:r>
      <w:r>
        <w:br/>
        <w:t>Und kommen an den Himmelsport,</w:t>
      </w:r>
      <w:r>
        <w:br/>
        <w:t>Denn da ist unser Vaterland,</w:t>
      </w:r>
      <w:r>
        <w:br/>
        <w:t>Dahin ist unser Lauf gewandt.</w:t>
      </w:r>
      <w:r>
        <w:br/>
        <w:t xml:space="preserve">Lass uns mit vollem Segel </w:t>
      </w:r>
      <w:proofErr w:type="spellStart"/>
      <w:r>
        <w:t>fahrn</w:t>
      </w:r>
      <w:proofErr w:type="spellEnd"/>
      <w:r>
        <w:br/>
        <w:t>Zu aller Auserwählten Scharn,</w:t>
      </w:r>
      <w:r>
        <w:br/>
        <w:t>Dass wir da werden ausgesetzt</w:t>
      </w:r>
      <w:r>
        <w:br/>
        <w:t>Mit Leib und Seel, ganz unverletzt.</w:t>
      </w:r>
    </w:p>
    <w:p w14:paraId="4461096B" w14:textId="77777777" w:rsidR="0067613A" w:rsidRDefault="0067613A" w:rsidP="0067613A">
      <w:pPr>
        <w:pStyle w:val="StandardWeb"/>
      </w:pPr>
      <w:r>
        <w:t>Amen.</w:t>
      </w:r>
    </w:p>
    <w:p w14:paraId="2683B94F" w14:textId="77777777" w:rsidR="00803282" w:rsidRDefault="00803282" w:rsidP="00803282">
      <w:pPr>
        <w:pStyle w:val="berschrift1"/>
      </w:pPr>
      <w:r>
        <w:t>Herr Jesu Christ, dein teurer Leib</w:t>
      </w:r>
    </w:p>
    <w:p w14:paraId="2668D91A" w14:textId="77777777" w:rsidR="00803282" w:rsidRPr="00C45444" w:rsidRDefault="00803282" w:rsidP="00803282">
      <w:pPr>
        <w:rPr>
          <w:b/>
        </w:rPr>
      </w:pPr>
      <w:r w:rsidRPr="00C45444">
        <w:rPr>
          <w:b/>
        </w:rPr>
        <w:t xml:space="preserve">Ein Seufzer nach </w:t>
      </w:r>
      <w:proofErr w:type="spellStart"/>
      <w:r w:rsidRPr="00C45444">
        <w:rPr>
          <w:b/>
        </w:rPr>
        <w:t>Empfahung</w:t>
      </w:r>
      <w:proofErr w:type="spellEnd"/>
      <w:r w:rsidRPr="00C45444">
        <w:rPr>
          <w:b/>
        </w:rPr>
        <w:t xml:space="preserve"> des gesegneten Brots.</w:t>
      </w:r>
    </w:p>
    <w:p w14:paraId="1F5D8646" w14:textId="77777777" w:rsidR="00803282" w:rsidRDefault="00803282" w:rsidP="00803282">
      <w:pPr>
        <w:pStyle w:val="StandardWeb"/>
      </w:pPr>
      <w:r>
        <w:t>Herr Jesu Christ, dein teurer Leib</w:t>
      </w:r>
      <w:r>
        <w:br/>
        <w:t>Mit mir nun fest vereinigt bleib.</w:t>
      </w:r>
      <w:r>
        <w:br/>
        <w:t>Herr Jesu, dein Fronleichnam zart</w:t>
      </w:r>
      <w:r>
        <w:br/>
        <w:t>Dämpf in mir die alt Adams Art.</w:t>
      </w:r>
      <w:r>
        <w:br/>
        <w:t>Herr Christ, dein Leib mich Schwachen stärk,</w:t>
      </w:r>
      <w:r>
        <w:br/>
        <w:t xml:space="preserve">Dass ich </w:t>
      </w:r>
      <w:proofErr w:type="spellStart"/>
      <w:r>
        <w:t>thu</w:t>
      </w:r>
      <w:proofErr w:type="spellEnd"/>
      <w:r>
        <w:t xml:space="preserve"> dir gefällig Werk.</w:t>
      </w:r>
    </w:p>
    <w:p w14:paraId="61F4FE60" w14:textId="77777777" w:rsidR="00803282" w:rsidRDefault="00803282" w:rsidP="00803282">
      <w:pPr>
        <w:pStyle w:val="StandardWeb"/>
      </w:pPr>
      <w:r>
        <w:t>Amen.</w:t>
      </w:r>
    </w:p>
    <w:p w14:paraId="0EB2702D" w14:textId="77777777" w:rsidR="00803282" w:rsidRDefault="00803282" w:rsidP="00803282">
      <w:pPr>
        <w:pStyle w:val="berschrift1"/>
      </w:pPr>
      <w:r>
        <w:t>Herr Jesu Christ, des Vaters Wort</w:t>
      </w:r>
    </w:p>
    <w:p w14:paraId="6E862DF6" w14:textId="77777777" w:rsidR="00803282" w:rsidRPr="00803282" w:rsidRDefault="00803282" w:rsidP="00803282">
      <w:pPr>
        <w:rPr>
          <w:b/>
        </w:rPr>
      </w:pPr>
      <w:r w:rsidRPr="00803282">
        <w:rPr>
          <w:b/>
        </w:rPr>
        <w:t xml:space="preserve">Nach getaner </w:t>
      </w:r>
      <w:proofErr w:type="spellStart"/>
      <w:r w:rsidRPr="00803282">
        <w:rPr>
          <w:b/>
        </w:rPr>
        <w:t>Beicht</w:t>
      </w:r>
      <w:proofErr w:type="spellEnd"/>
      <w:r w:rsidRPr="00803282">
        <w:rPr>
          <w:b/>
        </w:rPr>
        <w:t xml:space="preserve"> und </w:t>
      </w:r>
      <w:proofErr w:type="spellStart"/>
      <w:r w:rsidRPr="00803282">
        <w:rPr>
          <w:b/>
        </w:rPr>
        <w:t>empfangner</w:t>
      </w:r>
      <w:proofErr w:type="spellEnd"/>
      <w:r w:rsidRPr="00803282">
        <w:rPr>
          <w:b/>
        </w:rPr>
        <w:t xml:space="preserve"> Absolution</w:t>
      </w:r>
    </w:p>
    <w:p w14:paraId="2C9E1860" w14:textId="77777777" w:rsidR="00803282" w:rsidRDefault="00803282" w:rsidP="00803282">
      <w:pPr>
        <w:pStyle w:val="StandardWeb"/>
      </w:pPr>
      <w:r>
        <w:t>Herr Jesu Christ, des Vaters Wort,</w:t>
      </w:r>
      <w:r>
        <w:br/>
        <w:t>Mein höchstes Gut und treuer Hort,</w:t>
      </w:r>
      <w:r>
        <w:br/>
        <w:t>Ich dank dir jetzt von Herzensgrund,</w:t>
      </w:r>
      <w:r>
        <w:br/>
        <w:t>Dass du mich durch des Priesters Mund</w:t>
      </w:r>
      <w:r>
        <w:br/>
        <w:t xml:space="preserve">Hast von mein Sünden </w:t>
      </w:r>
      <w:proofErr w:type="spellStart"/>
      <w:r>
        <w:t>losgesprochn</w:t>
      </w:r>
      <w:proofErr w:type="spellEnd"/>
      <w:r>
        <w:t>,</w:t>
      </w:r>
      <w:r>
        <w:br/>
        <w:t xml:space="preserve">Dass sie nicht werden an mir </w:t>
      </w:r>
      <w:proofErr w:type="spellStart"/>
      <w:r>
        <w:t>gerochn</w:t>
      </w:r>
      <w:proofErr w:type="spellEnd"/>
      <w:r>
        <w:t>.</w:t>
      </w:r>
    </w:p>
    <w:p w14:paraId="4819E4D4" w14:textId="77777777" w:rsidR="00803282" w:rsidRDefault="00803282" w:rsidP="00803282">
      <w:pPr>
        <w:pStyle w:val="StandardWeb"/>
      </w:pPr>
      <w:r>
        <w:t>Ich nahm die Absolution,</w:t>
      </w:r>
      <w:r>
        <w:br/>
        <w:t xml:space="preserve">Als </w:t>
      </w:r>
      <w:proofErr w:type="spellStart"/>
      <w:r>
        <w:t>käm</w:t>
      </w:r>
      <w:proofErr w:type="spellEnd"/>
      <w:r>
        <w:t xml:space="preserve"> sie mir </w:t>
      </w:r>
      <w:proofErr w:type="spellStart"/>
      <w:r>
        <w:t>vons</w:t>
      </w:r>
      <w:proofErr w:type="spellEnd"/>
      <w:r>
        <w:t xml:space="preserve"> Himmels Thron,</w:t>
      </w:r>
      <w:r>
        <w:br/>
        <w:t>Des Priesters Wort in Ohren klang,</w:t>
      </w:r>
      <w:r>
        <w:br/>
        <w:t>Die göttlich Kraft zum Herzen drang,</w:t>
      </w:r>
      <w:r>
        <w:br/>
        <w:t>Des Dieners Hand rührt mir mein Haupt,</w:t>
      </w:r>
      <w:r>
        <w:br/>
        <w:t>Nun ist der Himmel mir erlaubt.</w:t>
      </w:r>
    </w:p>
    <w:p w14:paraId="246C7D92" w14:textId="77777777" w:rsidR="00803282" w:rsidRDefault="00803282" w:rsidP="00803282">
      <w:pPr>
        <w:pStyle w:val="StandardWeb"/>
      </w:pPr>
      <w:r>
        <w:t>Der Morgenthau das Gras erquickt,</w:t>
      </w:r>
      <w:r>
        <w:br/>
        <w:t xml:space="preserve">Dein Wort mich stärkt, </w:t>
      </w:r>
      <w:proofErr w:type="spellStart"/>
      <w:r>
        <w:t>wanns</w:t>
      </w:r>
      <w:proofErr w:type="spellEnd"/>
      <w:r>
        <w:t xml:space="preserve"> Herz erschrickt;</w:t>
      </w:r>
      <w:r>
        <w:br/>
        <w:t xml:space="preserve">Mir war </w:t>
      </w:r>
      <w:proofErr w:type="spellStart"/>
      <w:r>
        <w:t>verwundt</w:t>
      </w:r>
      <w:proofErr w:type="spellEnd"/>
      <w:r>
        <w:t xml:space="preserve"> mein arme Seel,</w:t>
      </w:r>
      <w:r>
        <w:br/>
        <w:t>Jetzt ist drein gossen Wein und Oel;</w:t>
      </w:r>
      <w:r>
        <w:br/>
        <w:t>Von Sünden war das Herz mir matt,</w:t>
      </w:r>
      <w:r>
        <w:br/>
        <w:t xml:space="preserve">Dein Geist mich jetzt </w:t>
      </w:r>
      <w:proofErr w:type="spellStart"/>
      <w:r>
        <w:t>gestärket</w:t>
      </w:r>
      <w:proofErr w:type="spellEnd"/>
      <w:r>
        <w:t xml:space="preserve"> hat.</w:t>
      </w:r>
    </w:p>
    <w:p w14:paraId="711A1ABC" w14:textId="77777777" w:rsidR="00803282" w:rsidRDefault="00803282" w:rsidP="00803282">
      <w:pPr>
        <w:pStyle w:val="StandardWeb"/>
      </w:pPr>
      <w:r>
        <w:t>Hilf, dass ich als ein liebes Kind</w:t>
      </w:r>
      <w:r>
        <w:br/>
        <w:t xml:space="preserve">Forthin widerstreb der </w:t>
      </w:r>
      <w:proofErr w:type="spellStart"/>
      <w:r>
        <w:t>Sünd</w:t>
      </w:r>
      <w:proofErr w:type="spellEnd"/>
      <w:r>
        <w:t>,</w:t>
      </w:r>
      <w:r>
        <w:br/>
        <w:t xml:space="preserve">Dass ich nicht </w:t>
      </w:r>
      <w:proofErr w:type="spellStart"/>
      <w:r>
        <w:t>geb</w:t>
      </w:r>
      <w:proofErr w:type="spellEnd"/>
      <w:r>
        <w:t xml:space="preserve"> dem Satan Raum,</w:t>
      </w:r>
      <w:r>
        <w:br/>
        <w:t>Auch nicht dem Fleisch lass lang den Zaum,</w:t>
      </w:r>
      <w:r>
        <w:br/>
        <w:t>Dass mir nichts Ärgers widerfahr,</w:t>
      </w:r>
      <w:r>
        <w:br/>
        <w:t xml:space="preserve">Als mir zuvor </w:t>
      </w:r>
      <w:proofErr w:type="spellStart"/>
      <w:r>
        <w:t>gedräuet</w:t>
      </w:r>
      <w:proofErr w:type="spellEnd"/>
      <w:r>
        <w:t xml:space="preserve"> war.</w:t>
      </w:r>
    </w:p>
    <w:p w14:paraId="11809031" w14:textId="77777777" w:rsidR="00803282" w:rsidRDefault="00803282" w:rsidP="00803282">
      <w:pPr>
        <w:pStyle w:val="StandardWeb"/>
      </w:pPr>
      <w:r>
        <w:t>Gib Gnad, dass ich den Trost behalt,</w:t>
      </w:r>
      <w:r>
        <w:br/>
        <w:t>Ich sei von Sünden losgezahlt,</w:t>
      </w:r>
      <w:r>
        <w:br/>
        <w:t>Damit ich forthin tu mein Pflicht,</w:t>
      </w:r>
      <w:r>
        <w:br/>
        <w:t xml:space="preserve">Mich gänzlich nach </w:t>
      </w:r>
      <w:proofErr w:type="spellStart"/>
      <w:r>
        <w:t>deim</w:t>
      </w:r>
      <w:proofErr w:type="spellEnd"/>
      <w:r>
        <w:t xml:space="preserve"> Willen </w:t>
      </w:r>
      <w:proofErr w:type="spellStart"/>
      <w:r>
        <w:t>richt</w:t>
      </w:r>
      <w:proofErr w:type="spellEnd"/>
      <w:r>
        <w:t>,</w:t>
      </w:r>
      <w:r>
        <w:br/>
        <w:t xml:space="preserve">Bis ich in rechter </w:t>
      </w:r>
      <w:proofErr w:type="spellStart"/>
      <w:r>
        <w:t>Reinigkeit</w:t>
      </w:r>
      <w:proofErr w:type="spellEnd"/>
      <w:r>
        <w:br/>
        <w:t>Erlang der Seelen Seligkeit.</w:t>
      </w:r>
    </w:p>
    <w:p w14:paraId="0C285EE0" w14:textId="77777777" w:rsidR="00803282" w:rsidRDefault="00803282" w:rsidP="00803282">
      <w:pPr>
        <w:pStyle w:val="StandardWeb"/>
      </w:pPr>
      <w:r>
        <w:t>Amen.</w:t>
      </w:r>
    </w:p>
    <w:p w14:paraId="66FD0F4A" w14:textId="77777777" w:rsidR="0067613A" w:rsidRDefault="0067613A" w:rsidP="0067613A">
      <w:pPr>
        <w:pStyle w:val="berschrift1"/>
      </w:pPr>
      <w:r>
        <w:t>Herr Jesu Christ, du bist der Mann</w:t>
      </w:r>
    </w:p>
    <w:p w14:paraId="15407A5A" w14:textId="77777777" w:rsidR="0067613A" w:rsidRPr="00CA4B83" w:rsidRDefault="0067613A" w:rsidP="0067613A">
      <w:pPr>
        <w:rPr>
          <w:b/>
        </w:rPr>
      </w:pPr>
      <w:r w:rsidRPr="00CA4B83">
        <w:rPr>
          <w:b/>
        </w:rPr>
        <w:t>Am dritten Sonntag nach Trinitatis. Aus dem Evangelio Luc. 15.</w:t>
      </w:r>
    </w:p>
    <w:p w14:paraId="65A29AD2" w14:textId="77777777" w:rsidR="0067613A" w:rsidRDefault="0067613A" w:rsidP="0067613A">
      <w:pPr>
        <w:pStyle w:val="StandardWeb"/>
      </w:pPr>
      <w:r>
        <w:rPr>
          <w:rStyle w:val="Fett"/>
        </w:rPr>
        <w:t>Dass Gott uns Verlorene suchen und wieder annehmen wolle,</w:t>
      </w:r>
    </w:p>
    <w:p w14:paraId="2A1A591C" w14:textId="77777777" w:rsidR="0067613A" w:rsidRDefault="0067613A" w:rsidP="0067613A">
      <w:pPr>
        <w:pStyle w:val="StandardWeb"/>
      </w:pPr>
      <w:r>
        <w:t>Herr Jesu Christ, du bist der Mann,</w:t>
      </w:r>
      <w:r>
        <w:br/>
        <w:t>Der mit den Sündern handeln kann.</w:t>
      </w:r>
      <w:r>
        <w:br/>
        <w:t>Dein Antlitz auf dieselben schaut,</w:t>
      </w:r>
      <w:r>
        <w:br/>
        <w:t>Suchst sie mit Fleiß und rufst sie laut;</w:t>
      </w:r>
      <w:r>
        <w:br/>
        <w:t xml:space="preserve">Wenn sie nur zu dir Zuflucht </w:t>
      </w:r>
      <w:proofErr w:type="spellStart"/>
      <w:r>
        <w:t>han</w:t>
      </w:r>
      <w:proofErr w:type="spellEnd"/>
      <w:r>
        <w:t>,</w:t>
      </w:r>
      <w:r>
        <w:br/>
        <w:t>So nimmst du sie mit Freuden an;</w:t>
      </w:r>
      <w:r>
        <w:br/>
        <w:t>Von Schuld und Pein machst du sie los</w:t>
      </w:r>
      <w:r>
        <w:br/>
        <w:t>Und gibst ihn Ruhm in deinem Schoß.</w:t>
      </w:r>
    </w:p>
    <w:p w14:paraId="4FD95373" w14:textId="77777777" w:rsidR="0067613A" w:rsidRDefault="0067613A" w:rsidP="0067613A">
      <w:pPr>
        <w:pStyle w:val="StandardWeb"/>
      </w:pPr>
      <w:r>
        <w:t>Du weißt gar wohl, du treuer Hirt,</w:t>
      </w:r>
      <w:r>
        <w:br/>
        <w:t>Ich armes Schäflein war verirrt</w:t>
      </w:r>
      <w:r>
        <w:br/>
        <w:t>Hier in der Sünden Wüstenei;</w:t>
      </w:r>
      <w:r>
        <w:br/>
        <w:t>Ich bitt, durch dein Wort mir nachschrei,</w:t>
      </w:r>
      <w:r>
        <w:br/>
        <w:t>Auf deine Schultern nimm mich bald,</w:t>
      </w:r>
      <w:r>
        <w:br/>
        <w:t>Und trag mich aus der Sünden Wald,</w:t>
      </w:r>
      <w:r>
        <w:br/>
        <w:t>Durch dein Verdienst bring mich zur Herd,</w:t>
      </w:r>
      <w:r>
        <w:br/>
        <w:t>Dass mir der Himmel sei beschert.</w:t>
      </w:r>
    </w:p>
    <w:p w14:paraId="5F63392B" w14:textId="77777777" w:rsidR="0067613A" w:rsidRDefault="0067613A" w:rsidP="0067613A">
      <w:pPr>
        <w:pStyle w:val="StandardWeb"/>
      </w:pPr>
      <w:r>
        <w:t xml:space="preserve">Ich bin dein Grosch und war </w:t>
      </w:r>
      <w:proofErr w:type="spellStart"/>
      <w:r>
        <w:t>verlorn</w:t>
      </w:r>
      <w:proofErr w:type="spellEnd"/>
      <w:r>
        <w:t>,</w:t>
      </w:r>
      <w:r>
        <w:br/>
        <w:t xml:space="preserve">Weil ich in Sünden bin </w:t>
      </w:r>
      <w:proofErr w:type="spellStart"/>
      <w:r>
        <w:t>geborn</w:t>
      </w:r>
      <w:proofErr w:type="spellEnd"/>
      <w:r>
        <w:t>;</w:t>
      </w:r>
      <w:r>
        <w:br/>
        <w:t>Da war verwischt dein Ebenbild,</w:t>
      </w:r>
      <w:r>
        <w:br/>
        <w:t>Dass all mein Tun vor Gott nichts gilt.</w:t>
      </w:r>
      <w:r>
        <w:br/>
        <w:t xml:space="preserve">Ich bitt, lass mich nicht bleiben </w:t>
      </w:r>
      <w:proofErr w:type="spellStart"/>
      <w:r>
        <w:t>liegn</w:t>
      </w:r>
      <w:proofErr w:type="spellEnd"/>
      <w:r>
        <w:t>,</w:t>
      </w:r>
      <w:r>
        <w:br/>
        <w:t xml:space="preserve">Dass mich nicht </w:t>
      </w:r>
      <w:proofErr w:type="spellStart"/>
      <w:r>
        <w:t>mög</w:t>
      </w:r>
      <w:proofErr w:type="spellEnd"/>
      <w:r>
        <w:t xml:space="preserve"> der Satan </w:t>
      </w:r>
      <w:proofErr w:type="spellStart"/>
      <w:r>
        <w:t>kriegn</w:t>
      </w:r>
      <w:proofErr w:type="spellEnd"/>
      <w:r>
        <w:t>;</w:t>
      </w:r>
      <w:r>
        <w:br/>
        <w:t>Kehr aus das Haus, such mich mit Fleiß</w:t>
      </w:r>
      <w:r>
        <w:br/>
        <w:t>Durchs Licht im Wort zu deinem Preis.</w:t>
      </w:r>
    </w:p>
    <w:p w14:paraId="7C951104" w14:textId="77777777" w:rsidR="0067613A" w:rsidRDefault="0067613A" w:rsidP="0067613A">
      <w:pPr>
        <w:pStyle w:val="StandardWeb"/>
      </w:pPr>
      <w:r>
        <w:t xml:space="preserve">Ich bin auch der </w:t>
      </w:r>
      <w:proofErr w:type="spellStart"/>
      <w:r>
        <w:t>verlorne</w:t>
      </w:r>
      <w:proofErr w:type="spellEnd"/>
      <w:r>
        <w:t xml:space="preserve"> Sohn,</w:t>
      </w:r>
      <w:r>
        <w:br/>
        <w:t xml:space="preserve">Weil ich viel </w:t>
      </w:r>
      <w:proofErr w:type="spellStart"/>
      <w:r>
        <w:t>übels</w:t>
      </w:r>
      <w:proofErr w:type="spellEnd"/>
      <w:r>
        <w:t xml:space="preserve"> hab getan,</w:t>
      </w:r>
      <w:r>
        <w:br/>
        <w:t xml:space="preserve">Dein Gut ich </w:t>
      </w:r>
      <w:proofErr w:type="spellStart"/>
      <w:r>
        <w:t>böslich</w:t>
      </w:r>
      <w:proofErr w:type="spellEnd"/>
      <w:r>
        <w:t xml:space="preserve"> hab </w:t>
      </w:r>
      <w:proofErr w:type="spellStart"/>
      <w:r>
        <w:t>verschwendt</w:t>
      </w:r>
      <w:proofErr w:type="spellEnd"/>
      <w:r>
        <w:t>,</w:t>
      </w:r>
      <w:r>
        <w:br/>
        <w:t xml:space="preserve">Dein Gaben übel </w:t>
      </w:r>
      <w:proofErr w:type="spellStart"/>
      <w:r>
        <w:t>angewendt</w:t>
      </w:r>
      <w:proofErr w:type="spellEnd"/>
      <w:r>
        <w:t>:</w:t>
      </w:r>
      <w:r>
        <w:br/>
        <w:t>Das reut mich sehr und ist mir leid;</w:t>
      </w:r>
      <w:r>
        <w:br/>
        <w:t>Ich komm auf dein Barmherzigkeit,</w:t>
      </w:r>
      <w:r>
        <w:br/>
        <w:t xml:space="preserve">Bis gnädig dem </w:t>
      </w:r>
      <w:proofErr w:type="spellStart"/>
      <w:r>
        <w:t>verlornen</w:t>
      </w:r>
      <w:proofErr w:type="spellEnd"/>
      <w:r>
        <w:t xml:space="preserve"> Kind,</w:t>
      </w:r>
      <w:r>
        <w:br/>
        <w:t xml:space="preserve">Und stell mich unter dein </w:t>
      </w:r>
      <w:proofErr w:type="spellStart"/>
      <w:r>
        <w:t>Gesind</w:t>
      </w:r>
      <w:proofErr w:type="spellEnd"/>
      <w:r>
        <w:t>.</w:t>
      </w:r>
    </w:p>
    <w:p w14:paraId="7DBAC3F4" w14:textId="77777777" w:rsidR="0067613A" w:rsidRDefault="0067613A" w:rsidP="0067613A">
      <w:pPr>
        <w:pStyle w:val="StandardWeb"/>
      </w:pPr>
      <w:r>
        <w:t>Weil ich auch bin von Tugend bloß,</w:t>
      </w:r>
      <w:r>
        <w:br/>
        <w:t>So nimm mich auf in deinen Schoß,</w:t>
      </w:r>
      <w:r>
        <w:br/>
        <w:t>Und zeug mir an dein Ehrenkleid,</w:t>
      </w:r>
      <w:r>
        <w:br/>
        <w:t>Dein Unschuld und Gerechtigkeit,</w:t>
      </w:r>
      <w:r>
        <w:br/>
        <w:t>Gib mir den Ring an meine Hand,</w:t>
      </w:r>
      <w:r>
        <w:br/>
        <w:t>Ich mein dein Geist, das teure Pfand;</w:t>
      </w:r>
      <w:r>
        <w:br/>
        <w:t xml:space="preserve">Neu Schuh zeug mir an meine </w:t>
      </w:r>
      <w:proofErr w:type="spellStart"/>
      <w:r>
        <w:t>Füß</w:t>
      </w:r>
      <w:proofErr w:type="spellEnd"/>
      <w:r>
        <w:t>,</w:t>
      </w:r>
      <w:r>
        <w:br/>
        <w:t>Dass ich selig zu wandeln wiss.</w:t>
      </w:r>
    </w:p>
    <w:p w14:paraId="00FC7170" w14:textId="77777777" w:rsidR="0067613A" w:rsidRDefault="0067613A" w:rsidP="0067613A">
      <w:pPr>
        <w:pStyle w:val="StandardWeb"/>
      </w:pPr>
      <w:r>
        <w:t xml:space="preserve">Und weil ich geistlich war </w:t>
      </w:r>
      <w:proofErr w:type="spellStart"/>
      <w:r>
        <w:t>gestorbn</w:t>
      </w:r>
      <w:proofErr w:type="spellEnd"/>
      <w:r>
        <w:t>,</w:t>
      </w:r>
      <w:r>
        <w:br/>
        <w:t xml:space="preserve">Durch </w:t>
      </w:r>
      <w:proofErr w:type="spellStart"/>
      <w:r>
        <w:t>Sünd</w:t>
      </w:r>
      <w:proofErr w:type="spellEnd"/>
      <w:r>
        <w:t xml:space="preserve"> an Leib und Seel </w:t>
      </w:r>
      <w:proofErr w:type="spellStart"/>
      <w:r>
        <w:t>verdorbn</w:t>
      </w:r>
      <w:proofErr w:type="spellEnd"/>
      <w:r>
        <w:t>,</w:t>
      </w:r>
      <w:r>
        <w:br/>
        <w:t xml:space="preserve">So </w:t>
      </w:r>
      <w:proofErr w:type="spellStart"/>
      <w:r>
        <w:t>wollst</w:t>
      </w:r>
      <w:proofErr w:type="spellEnd"/>
      <w:r>
        <w:t xml:space="preserve"> du mir dein Gnade </w:t>
      </w:r>
      <w:proofErr w:type="spellStart"/>
      <w:r>
        <w:t>gebn</w:t>
      </w:r>
      <w:proofErr w:type="spellEnd"/>
      <w:r>
        <w:t>,</w:t>
      </w:r>
      <w:r>
        <w:br/>
        <w:t xml:space="preserve">Dass ich nun führ ein neues </w:t>
      </w:r>
      <w:proofErr w:type="spellStart"/>
      <w:r>
        <w:t>Lebn</w:t>
      </w:r>
      <w:proofErr w:type="spellEnd"/>
      <w:r>
        <w:t>.</w:t>
      </w:r>
      <w:r>
        <w:br/>
        <w:t xml:space="preserve">Lass mich nicht ewiglich </w:t>
      </w:r>
      <w:proofErr w:type="spellStart"/>
      <w:r>
        <w:t>verderbn</w:t>
      </w:r>
      <w:proofErr w:type="spellEnd"/>
      <w:r>
        <w:t>,</w:t>
      </w:r>
      <w:r>
        <w:br/>
        <w:t xml:space="preserve">Mach mich in deinem Reich zum </w:t>
      </w:r>
      <w:proofErr w:type="spellStart"/>
      <w:r>
        <w:t>Erbn</w:t>
      </w:r>
      <w:proofErr w:type="spellEnd"/>
      <w:r>
        <w:t>,</w:t>
      </w:r>
      <w:r>
        <w:br/>
        <w:t>Dass sich mein freu das himmlisch Heer;</w:t>
      </w:r>
      <w:r>
        <w:br/>
        <w:t>Ach dass ich schon bei ihnen wär!</w:t>
      </w:r>
    </w:p>
    <w:p w14:paraId="6F988AA9" w14:textId="77777777" w:rsidR="0067613A" w:rsidRDefault="0067613A" w:rsidP="0067613A">
      <w:pPr>
        <w:pStyle w:val="StandardWeb"/>
      </w:pPr>
      <w:r>
        <w:t>Amen.</w:t>
      </w:r>
    </w:p>
    <w:p w14:paraId="7C59B58D" w14:textId="77777777" w:rsidR="00CA4B83" w:rsidRDefault="00CA4B83" w:rsidP="00CA4B83">
      <w:pPr>
        <w:pStyle w:val="berschrift1"/>
      </w:pPr>
      <w:r>
        <w:t>Herr Jesu Christ, wie manches Jahr</w:t>
      </w:r>
    </w:p>
    <w:p w14:paraId="1896E281" w14:textId="77777777" w:rsidR="00CA4B83" w:rsidRPr="00CA4B83" w:rsidRDefault="00CA4B83" w:rsidP="00CA4B83">
      <w:pPr>
        <w:rPr>
          <w:b/>
        </w:rPr>
      </w:pPr>
      <w:r w:rsidRPr="00CA4B83">
        <w:rPr>
          <w:b/>
        </w:rPr>
        <w:t xml:space="preserve">Ein täglich Gebet wider die drei Plagen, Krieg, </w:t>
      </w:r>
      <w:proofErr w:type="spellStart"/>
      <w:r w:rsidRPr="00CA4B83">
        <w:rPr>
          <w:b/>
        </w:rPr>
        <w:t>Teurung</w:t>
      </w:r>
      <w:proofErr w:type="spellEnd"/>
      <w:r w:rsidRPr="00CA4B83">
        <w:rPr>
          <w:b/>
        </w:rPr>
        <w:t xml:space="preserve"> und Pestilenz und andern Jammer</w:t>
      </w:r>
    </w:p>
    <w:p w14:paraId="6F7C2123" w14:textId="77777777" w:rsidR="00CA4B83" w:rsidRDefault="00CA4B83" w:rsidP="00CA4B83">
      <w:pPr>
        <w:pStyle w:val="StandardWeb"/>
      </w:pPr>
      <w:r>
        <w:t>Herr Jesu Christ, wie manches Jahr</w:t>
      </w:r>
      <w:r>
        <w:br/>
        <w:t>Sind wir gewest in Not und Fahr:</w:t>
      </w:r>
      <w:r>
        <w:br/>
        <w:t>Sehr heftig hat getobt der Feind,</w:t>
      </w:r>
      <w:r>
        <w:br/>
        <w:t xml:space="preserve">Das hat </w:t>
      </w:r>
      <w:proofErr w:type="spellStart"/>
      <w:r>
        <w:t>manchs</w:t>
      </w:r>
      <w:proofErr w:type="spellEnd"/>
      <w:r>
        <w:t xml:space="preserve"> Christen Herz beweint.</w:t>
      </w:r>
    </w:p>
    <w:p w14:paraId="0810375A" w14:textId="77777777" w:rsidR="00CA4B83" w:rsidRDefault="00CA4B83" w:rsidP="00CA4B83">
      <w:pPr>
        <w:pStyle w:val="StandardWeb"/>
      </w:pPr>
      <w:r>
        <w:t>Er hat gebrannt an manchem Ort,</w:t>
      </w:r>
      <w:r>
        <w:br/>
        <w:t xml:space="preserve">Viel </w:t>
      </w:r>
      <w:proofErr w:type="spellStart"/>
      <w:r>
        <w:t>Leut</w:t>
      </w:r>
      <w:proofErr w:type="spellEnd"/>
      <w:r>
        <w:t xml:space="preserve"> entführt und viel </w:t>
      </w:r>
      <w:proofErr w:type="spellStart"/>
      <w:r>
        <w:t>ermordt</w:t>
      </w:r>
      <w:proofErr w:type="spellEnd"/>
      <w:r>
        <w:t>;</w:t>
      </w:r>
      <w:r>
        <w:br/>
        <w:t>Das liebe Brot gar teuer ist,</w:t>
      </w:r>
      <w:r>
        <w:br/>
        <w:t>Darüber seufzt manch armer Christ.</w:t>
      </w:r>
    </w:p>
    <w:p w14:paraId="71282014" w14:textId="77777777" w:rsidR="00CA4B83" w:rsidRDefault="00CA4B83" w:rsidP="00CA4B83">
      <w:pPr>
        <w:pStyle w:val="StandardWeb"/>
      </w:pPr>
      <w:r>
        <w:t>Die Pestilenz hat nicht gesäumt,</w:t>
      </w:r>
      <w:r>
        <w:br/>
        <w:t>Viel tausend Menschen aufgeräumt,</w:t>
      </w:r>
      <w:r>
        <w:br/>
      </w:r>
      <w:proofErr w:type="spellStart"/>
      <w:r>
        <w:t>Ohn</w:t>
      </w:r>
      <w:proofErr w:type="spellEnd"/>
      <w:r>
        <w:t xml:space="preserve"> was für Kreuz, Pein, Angst und Schmerz</w:t>
      </w:r>
      <w:r>
        <w:br/>
      </w:r>
      <w:proofErr w:type="spellStart"/>
      <w:r>
        <w:t>Gefühlet</w:t>
      </w:r>
      <w:proofErr w:type="spellEnd"/>
      <w:r>
        <w:t xml:space="preserve"> hat manch frommes Herz.</w:t>
      </w:r>
    </w:p>
    <w:p w14:paraId="2B639BCC" w14:textId="77777777" w:rsidR="00CA4B83" w:rsidRDefault="00CA4B83" w:rsidP="00CA4B83">
      <w:pPr>
        <w:pStyle w:val="StandardWeb"/>
      </w:pPr>
      <w:r>
        <w:t>Herr, unser große Missetat</w:t>
      </w:r>
      <w:r>
        <w:br/>
        <w:t xml:space="preserve">Dies und ein </w:t>
      </w:r>
      <w:proofErr w:type="spellStart"/>
      <w:r>
        <w:t>mehrs</w:t>
      </w:r>
      <w:proofErr w:type="spellEnd"/>
      <w:r>
        <w:t xml:space="preserve"> verdienet hat;</w:t>
      </w:r>
      <w:r>
        <w:br/>
        <w:t>Der Sünden waren wir gewohnt,</w:t>
      </w:r>
      <w:r>
        <w:br/>
        <w:t>Drum hast du billig nicht geschont.</w:t>
      </w:r>
    </w:p>
    <w:p w14:paraId="275CB6C1" w14:textId="77777777" w:rsidR="00CA4B83" w:rsidRDefault="00CA4B83" w:rsidP="00CA4B83">
      <w:pPr>
        <w:pStyle w:val="StandardWeb"/>
      </w:pPr>
      <w:r>
        <w:t xml:space="preserve">O Gott, trag mit </w:t>
      </w:r>
      <w:proofErr w:type="spellStart"/>
      <w:r>
        <w:t>deim</w:t>
      </w:r>
      <w:proofErr w:type="spellEnd"/>
      <w:r>
        <w:t xml:space="preserve"> Volk Geduld,</w:t>
      </w:r>
      <w:r>
        <w:br/>
        <w:t xml:space="preserve">Vergib uns unser </w:t>
      </w:r>
      <w:proofErr w:type="spellStart"/>
      <w:r>
        <w:t>Sünd</w:t>
      </w:r>
      <w:proofErr w:type="spellEnd"/>
      <w:r>
        <w:t xml:space="preserve"> und Schuld,</w:t>
      </w:r>
      <w:r>
        <w:br/>
        <w:t>Lass nun dein Zorn verlöschen gar,</w:t>
      </w:r>
      <w:r>
        <w:br/>
        <w:t>Und gib uns forthin gute Jahr.</w:t>
      </w:r>
    </w:p>
    <w:p w14:paraId="2ADBD531" w14:textId="77777777" w:rsidR="00CA4B83" w:rsidRDefault="00CA4B83" w:rsidP="00CA4B83">
      <w:pPr>
        <w:pStyle w:val="StandardWeb"/>
      </w:pPr>
      <w:r>
        <w:t>Mit deinem Geist steh uns ja bei,</w:t>
      </w:r>
      <w:r>
        <w:br/>
        <w:t>An Leib und Seel uns benedei,</w:t>
      </w:r>
      <w:r>
        <w:br/>
        <w:t>Erhalt uns unser Leben rein,</w:t>
      </w:r>
      <w:r>
        <w:br/>
        <w:t>Dass wir tun nach dem Willen dein.</w:t>
      </w:r>
    </w:p>
    <w:p w14:paraId="4E8E92CA" w14:textId="77777777" w:rsidR="00CA4B83" w:rsidRDefault="00CA4B83" w:rsidP="00CA4B83">
      <w:pPr>
        <w:pStyle w:val="StandardWeb"/>
      </w:pPr>
      <w:r>
        <w:t xml:space="preserve">Dem Türken und den </w:t>
      </w:r>
      <w:proofErr w:type="spellStart"/>
      <w:r>
        <w:t>Tattern</w:t>
      </w:r>
      <w:proofErr w:type="spellEnd"/>
      <w:r>
        <w:rPr>
          <w:rStyle w:val="Funotenzeichen"/>
        </w:rPr>
        <w:footnoteReference w:id="2"/>
      </w:r>
      <w:r>
        <w:t xml:space="preserve"> wehr,</w:t>
      </w:r>
      <w:r>
        <w:br/>
        <w:t>Und wer sonst anficht deine Lehr,</w:t>
      </w:r>
      <w:r>
        <w:br/>
      </w:r>
      <w:proofErr w:type="spellStart"/>
      <w:r>
        <w:t>Behüt</w:t>
      </w:r>
      <w:proofErr w:type="spellEnd"/>
      <w:r>
        <w:t xml:space="preserve"> für Aufruhr, Krieg und Streit,</w:t>
      </w:r>
      <w:r>
        <w:br/>
        <w:t>Gib fruchtbar und wohlfeile Zeit.</w:t>
      </w:r>
    </w:p>
    <w:p w14:paraId="4EA22EFE" w14:textId="77777777" w:rsidR="00CA4B83" w:rsidRDefault="00CA4B83" w:rsidP="00CA4B83">
      <w:pPr>
        <w:pStyle w:val="StandardWeb"/>
      </w:pPr>
      <w:r>
        <w:t>Nimm weg die giftig Seuch der Pest,</w:t>
      </w:r>
      <w:r>
        <w:br/>
        <w:t>Die bisher hat gehalten fest,</w:t>
      </w:r>
      <w:r>
        <w:br/>
        <w:t xml:space="preserve">Im Kreuz </w:t>
      </w:r>
      <w:proofErr w:type="spellStart"/>
      <w:r>
        <w:t>verleih</w:t>
      </w:r>
      <w:proofErr w:type="spellEnd"/>
      <w:r>
        <w:t xml:space="preserve"> Trost und Geduld,</w:t>
      </w:r>
      <w:r>
        <w:br/>
        <w:t>Lass uns behalten deine Huld:</w:t>
      </w:r>
    </w:p>
    <w:p w14:paraId="3EF1976C" w14:textId="77777777" w:rsidR="00CA4B83" w:rsidRDefault="00CA4B83" w:rsidP="00CA4B83">
      <w:pPr>
        <w:pStyle w:val="StandardWeb"/>
      </w:pPr>
      <w:r>
        <w:t>Damit wir deines Namens Ehr</w:t>
      </w:r>
      <w:r>
        <w:br/>
        <w:t>Hoch preisen und erheben sehr</w:t>
      </w:r>
      <w:r>
        <w:br/>
        <w:t>Hier und dort mit den Engelein;</w:t>
      </w:r>
      <w:r>
        <w:br/>
        <w:t xml:space="preserve">Wer das begehrt, </w:t>
      </w:r>
      <w:proofErr w:type="spellStart"/>
      <w:r>
        <w:t>sprech</w:t>
      </w:r>
      <w:proofErr w:type="spellEnd"/>
      <w:r>
        <w:t xml:space="preserve"> Amen drein.</w:t>
      </w:r>
    </w:p>
    <w:p w14:paraId="1B096422" w14:textId="77777777" w:rsidR="0067613A" w:rsidRDefault="0067613A" w:rsidP="0067613A">
      <w:pPr>
        <w:pStyle w:val="berschrift1"/>
      </w:pPr>
      <w:r>
        <w:t>Herr Jesu, das Gedächtnis dein</w:t>
      </w:r>
    </w:p>
    <w:p w14:paraId="52532CF0" w14:textId="77777777" w:rsidR="0067613A" w:rsidRPr="0067613A" w:rsidRDefault="0067613A" w:rsidP="0067613A">
      <w:pPr>
        <w:rPr>
          <w:b/>
        </w:rPr>
      </w:pPr>
      <w:r w:rsidRPr="0067613A">
        <w:rPr>
          <w:b/>
        </w:rPr>
        <w:t xml:space="preserve">Am H. Neuen Jahrestage, aus dem </w:t>
      </w:r>
      <w:proofErr w:type="spellStart"/>
      <w:r w:rsidRPr="0067613A">
        <w:rPr>
          <w:b/>
        </w:rPr>
        <w:t>Evang</w:t>
      </w:r>
      <w:proofErr w:type="spellEnd"/>
      <w:r w:rsidRPr="0067613A">
        <w:rPr>
          <w:b/>
        </w:rPr>
        <w:t>. Luc. 2.</w:t>
      </w:r>
    </w:p>
    <w:p w14:paraId="5BEFE30E" w14:textId="77777777" w:rsidR="0067613A" w:rsidRDefault="0067613A" w:rsidP="0067613A">
      <w:pPr>
        <w:pStyle w:val="StandardWeb"/>
      </w:pPr>
      <w:r>
        <w:rPr>
          <w:rStyle w:val="Fett"/>
        </w:rPr>
        <w:t>Vom Namen Jesu zum Neuen Jahr.</w:t>
      </w:r>
    </w:p>
    <w:p w14:paraId="1CE67132" w14:textId="77777777" w:rsidR="0067613A" w:rsidRDefault="0067613A" w:rsidP="0067613A">
      <w:pPr>
        <w:pStyle w:val="StandardWeb"/>
      </w:pPr>
      <w:r>
        <w:t>Herr Jesu, das Gedächtnis dein</w:t>
      </w:r>
      <w:r>
        <w:br/>
        <w:t>Lass stets in meinem Herzen sein,</w:t>
      </w:r>
      <w:r>
        <w:br/>
        <w:t xml:space="preserve">Viel </w:t>
      </w:r>
      <w:proofErr w:type="spellStart"/>
      <w:r>
        <w:t>klärer</w:t>
      </w:r>
      <w:proofErr w:type="spellEnd"/>
      <w:r>
        <w:t xml:space="preserve"> als den Sonnenschein,</w:t>
      </w:r>
      <w:r>
        <w:br/>
        <w:t>Viel süßer als ein Honigseim,</w:t>
      </w:r>
    </w:p>
    <w:p w14:paraId="4F914E39" w14:textId="77777777" w:rsidR="0067613A" w:rsidRDefault="0067613A" w:rsidP="0067613A">
      <w:pPr>
        <w:pStyle w:val="StandardWeb"/>
      </w:pPr>
      <w:r>
        <w:t>So lieblich man nichts reden kann,</w:t>
      </w:r>
      <w:r>
        <w:br/>
        <w:t>Nichts bessres wird gehöret an;</w:t>
      </w:r>
      <w:r>
        <w:br/>
        <w:t xml:space="preserve">Wer will schöner Gedanken </w:t>
      </w:r>
      <w:proofErr w:type="spellStart"/>
      <w:r>
        <w:t>han</w:t>
      </w:r>
      <w:proofErr w:type="spellEnd"/>
      <w:r>
        <w:t>,</w:t>
      </w:r>
      <w:r>
        <w:br/>
        <w:t>Als Jesus ist, der teure Mann?</w:t>
      </w:r>
    </w:p>
    <w:p w14:paraId="1472D05A" w14:textId="77777777" w:rsidR="0067613A" w:rsidRDefault="0067613A" w:rsidP="0067613A">
      <w:pPr>
        <w:pStyle w:val="StandardWeb"/>
      </w:pPr>
      <w:r>
        <w:t>Jesu, du Herzens Süßigkeit,</w:t>
      </w:r>
      <w:r>
        <w:br/>
        <w:t>Der Seelen Licht und Lieblichkeit,</w:t>
      </w:r>
      <w:r>
        <w:br/>
        <w:t>Ein Brunnquell aller Freundlichkeit,</w:t>
      </w:r>
      <w:r>
        <w:br/>
        <w:t>Ein Vorrat aller Gütigkeit.</w:t>
      </w:r>
    </w:p>
    <w:p w14:paraId="13AFD8E7" w14:textId="77777777" w:rsidR="0067613A" w:rsidRDefault="0067613A" w:rsidP="0067613A">
      <w:pPr>
        <w:pStyle w:val="StandardWeb"/>
      </w:pPr>
      <w:r>
        <w:t xml:space="preserve">Jesu, du </w:t>
      </w:r>
      <w:proofErr w:type="spellStart"/>
      <w:r>
        <w:t>engelische</w:t>
      </w:r>
      <w:proofErr w:type="spellEnd"/>
      <w:r>
        <w:t xml:space="preserve"> Zier,</w:t>
      </w:r>
      <w:r>
        <w:br/>
        <w:t>An dich gedenk ich für und für;</w:t>
      </w:r>
      <w:r>
        <w:br/>
        <w:t>Mich dünkt, ich sei im Himmel schier,</w:t>
      </w:r>
      <w:r>
        <w:br/>
        <w:t>Wenn ich dein Trost im Herzen spür.</w:t>
      </w:r>
    </w:p>
    <w:p w14:paraId="5C20BEFA" w14:textId="77777777" w:rsidR="0067613A" w:rsidRDefault="0067613A" w:rsidP="0067613A">
      <w:pPr>
        <w:pStyle w:val="StandardWeb"/>
      </w:pPr>
      <w:r>
        <w:t>An welchem Ort ich leb und bin,</w:t>
      </w:r>
      <w:r>
        <w:br/>
        <w:t>So steht nach dir mein Herz und Sinn,</w:t>
      </w:r>
      <w:r>
        <w:br/>
        <w:t xml:space="preserve">Wann ich dich find, </w:t>
      </w:r>
      <w:proofErr w:type="spellStart"/>
      <w:r>
        <w:t>alls</w:t>
      </w:r>
      <w:proofErr w:type="spellEnd"/>
      <w:r>
        <w:t xml:space="preserve"> Leid ist hin,</w:t>
      </w:r>
      <w:r>
        <w:br/>
        <w:t>Wann ich dich hab, bringt mir Gewinn.</w:t>
      </w:r>
    </w:p>
    <w:p w14:paraId="6F4B6B56" w14:textId="77777777" w:rsidR="0067613A" w:rsidRDefault="0067613A" w:rsidP="0067613A">
      <w:pPr>
        <w:pStyle w:val="StandardWeb"/>
      </w:pPr>
      <w:r>
        <w:t>Dich lieben bringt mir Fried und Nutz,</w:t>
      </w:r>
      <w:r>
        <w:br/>
        <w:t xml:space="preserve">Davon erlang ich alles </w:t>
      </w:r>
      <w:proofErr w:type="spellStart"/>
      <w:r>
        <w:t>guts</w:t>
      </w:r>
      <w:proofErr w:type="spellEnd"/>
      <w:r>
        <w:t>,</w:t>
      </w:r>
      <w:r>
        <w:br/>
        <w:t>Dass ich im Geist bin großes Muths</w:t>
      </w:r>
      <w:r>
        <w:br/>
        <w:t>Und biet durch dich dem Teufel Trutz.</w:t>
      </w:r>
    </w:p>
    <w:p w14:paraId="3B61BF60" w14:textId="77777777" w:rsidR="0067613A" w:rsidRDefault="0067613A" w:rsidP="0067613A">
      <w:pPr>
        <w:pStyle w:val="StandardWeb"/>
      </w:pPr>
      <w:r>
        <w:t>Ei Herr, du süßer Jesu Christ,</w:t>
      </w:r>
      <w:r>
        <w:br/>
        <w:t>Weil du mein Bruder worden bist,</w:t>
      </w:r>
      <w:r>
        <w:br/>
        <w:t>So steh mir bei zu aller Frist,</w:t>
      </w:r>
      <w:r>
        <w:br/>
        <w:t xml:space="preserve">Dass mir nicht </w:t>
      </w:r>
      <w:proofErr w:type="spellStart"/>
      <w:r>
        <w:t>schad</w:t>
      </w:r>
      <w:proofErr w:type="spellEnd"/>
      <w:r>
        <w:t xml:space="preserve"> des Teufels List.</w:t>
      </w:r>
    </w:p>
    <w:p w14:paraId="2FF7868A" w14:textId="77777777" w:rsidR="0067613A" w:rsidRDefault="0067613A" w:rsidP="0067613A">
      <w:pPr>
        <w:pStyle w:val="StandardWeb"/>
      </w:pPr>
      <w:r>
        <w:t>Ich dank dir mit der Frommen Schar,</w:t>
      </w:r>
      <w:r>
        <w:br/>
        <w:t xml:space="preserve">Dass du uns das </w:t>
      </w:r>
      <w:proofErr w:type="spellStart"/>
      <w:r>
        <w:t>vergangne</w:t>
      </w:r>
      <w:proofErr w:type="spellEnd"/>
      <w:r>
        <w:t xml:space="preserve"> Jahr</w:t>
      </w:r>
      <w:r>
        <w:br/>
        <w:t>So gnädig hast behütet gar</w:t>
      </w:r>
      <w:r>
        <w:br/>
        <w:t>Vor aller Seel und Leibes Fahr.</w:t>
      </w:r>
    </w:p>
    <w:p w14:paraId="45F12C9B" w14:textId="77777777" w:rsidR="0067613A" w:rsidRDefault="0067613A" w:rsidP="0067613A">
      <w:pPr>
        <w:pStyle w:val="StandardWeb"/>
      </w:pPr>
      <w:r>
        <w:t>Dein Wort hat man gepredigt weit,</w:t>
      </w:r>
      <w:r>
        <w:br/>
        <w:t xml:space="preserve">Hast uns </w:t>
      </w:r>
      <w:proofErr w:type="spellStart"/>
      <w:r>
        <w:t>behüt</w:t>
      </w:r>
      <w:proofErr w:type="spellEnd"/>
      <w:r>
        <w:t xml:space="preserve"> vor Krieg und Streit,</w:t>
      </w:r>
      <w:r>
        <w:br/>
        <w:t>Vor Hungersnot und teurer Zeit</w:t>
      </w:r>
      <w:r>
        <w:br/>
        <w:t>Und uns von großer Not befreit.</w:t>
      </w:r>
    </w:p>
    <w:p w14:paraId="5049134B" w14:textId="77777777" w:rsidR="0067613A" w:rsidRDefault="0067613A" w:rsidP="0067613A">
      <w:pPr>
        <w:pStyle w:val="StandardWeb"/>
      </w:pPr>
      <w:r>
        <w:t>Herr Jesu Christ, zum Neuen Jahr</w:t>
      </w:r>
      <w:r>
        <w:br/>
        <w:t xml:space="preserve">Vor allem Uebel uns </w:t>
      </w:r>
      <w:proofErr w:type="spellStart"/>
      <w:r>
        <w:t>bewahr</w:t>
      </w:r>
      <w:proofErr w:type="spellEnd"/>
      <w:r>
        <w:t>;</w:t>
      </w:r>
      <w:r>
        <w:br/>
        <w:t>Lass uns dir sein ergeben gar,</w:t>
      </w:r>
      <w:r>
        <w:br/>
        <w:t>Dass wir dich loben offenbar.</w:t>
      </w:r>
    </w:p>
    <w:p w14:paraId="1E760E0C" w14:textId="77777777" w:rsidR="0067613A" w:rsidRDefault="0067613A" w:rsidP="0067613A">
      <w:pPr>
        <w:pStyle w:val="StandardWeb"/>
      </w:pPr>
      <w:proofErr w:type="spellStart"/>
      <w:r>
        <w:t>Behüt</w:t>
      </w:r>
      <w:proofErr w:type="spellEnd"/>
      <w:r>
        <w:t xml:space="preserve"> dein Kirch vor falscher Lehr,</w:t>
      </w:r>
      <w:r>
        <w:br/>
        <w:t>Des Teufels Reich in Kirch zerstör;</w:t>
      </w:r>
      <w:r>
        <w:br/>
        <w:t xml:space="preserve">Durchs Wort viel </w:t>
      </w:r>
      <w:proofErr w:type="spellStart"/>
      <w:r>
        <w:t>Leut</w:t>
      </w:r>
      <w:proofErr w:type="spellEnd"/>
      <w:r>
        <w:t xml:space="preserve"> zu dir bekehr,</w:t>
      </w:r>
      <w:r>
        <w:br/>
        <w:t>Die Zahl der Auserwählten mehr.</w:t>
      </w:r>
    </w:p>
    <w:p w14:paraId="3205A81E" w14:textId="77777777" w:rsidR="0067613A" w:rsidRDefault="0067613A" w:rsidP="0067613A">
      <w:pPr>
        <w:pStyle w:val="StandardWeb"/>
      </w:pPr>
      <w:r>
        <w:t>All unsre Sünden uns verzeih,</w:t>
      </w:r>
      <w:r>
        <w:br/>
        <w:t>Hilf, dass kein Krieg noch Aufruhr sei;</w:t>
      </w:r>
      <w:r>
        <w:br/>
        <w:t>Zu unsrer Nahrung gib Gedeih,</w:t>
      </w:r>
      <w:r>
        <w:br/>
        <w:t xml:space="preserve">Und uns gesunden Leib </w:t>
      </w:r>
      <w:proofErr w:type="spellStart"/>
      <w:r>
        <w:t>verleih</w:t>
      </w:r>
      <w:proofErr w:type="spellEnd"/>
      <w:r>
        <w:t>.</w:t>
      </w:r>
    </w:p>
    <w:p w14:paraId="1E0F64DC" w14:textId="77777777" w:rsidR="0067613A" w:rsidRDefault="0067613A" w:rsidP="0067613A">
      <w:pPr>
        <w:pStyle w:val="StandardWeb"/>
      </w:pPr>
      <w:proofErr w:type="spellStart"/>
      <w:r>
        <w:t>Bewahr</w:t>
      </w:r>
      <w:proofErr w:type="spellEnd"/>
      <w:r>
        <w:t xml:space="preserve"> durch deine starke Hand</w:t>
      </w:r>
      <w:r>
        <w:br/>
        <w:t>Die Häuser, Feld und ganzes Land</w:t>
      </w:r>
      <w:r>
        <w:br/>
        <w:t xml:space="preserve">Vor Fluten, Wetter, </w:t>
      </w:r>
      <w:proofErr w:type="spellStart"/>
      <w:r>
        <w:t>Schloß</w:t>
      </w:r>
      <w:proofErr w:type="spellEnd"/>
      <w:r>
        <w:t xml:space="preserve"> und Brand,</w:t>
      </w:r>
      <w:r>
        <w:br/>
        <w:t xml:space="preserve">Dazu die </w:t>
      </w:r>
      <w:proofErr w:type="spellStart"/>
      <w:r>
        <w:t>Leut</w:t>
      </w:r>
      <w:proofErr w:type="spellEnd"/>
      <w:r>
        <w:t xml:space="preserve"> vor </w:t>
      </w:r>
      <w:proofErr w:type="spellStart"/>
      <w:r>
        <w:t>Sünd</w:t>
      </w:r>
      <w:proofErr w:type="spellEnd"/>
      <w:r>
        <w:t xml:space="preserve"> und </w:t>
      </w:r>
      <w:proofErr w:type="spellStart"/>
      <w:r>
        <w:t>Schand</w:t>
      </w:r>
      <w:proofErr w:type="spellEnd"/>
      <w:r>
        <w:t>.</w:t>
      </w:r>
    </w:p>
    <w:p w14:paraId="4F9D1D38" w14:textId="77777777" w:rsidR="0067613A" w:rsidRDefault="0067613A" w:rsidP="0067613A">
      <w:pPr>
        <w:pStyle w:val="StandardWeb"/>
      </w:pPr>
      <w:r>
        <w:t>Nimm, Herr, dies Jahr in deine Hut</w:t>
      </w:r>
      <w:r>
        <w:br/>
        <w:t>Das Leben, Seel, Leib, Herz und Muth,</w:t>
      </w:r>
      <w:r>
        <w:br/>
      </w:r>
      <w:proofErr w:type="spellStart"/>
      <w:r>
        <w:t>Ehgatten</w:t>
      </w:r>
      <w:proofErr w:type="spellEnd"/>
      <w:r>
        <w:t>, Kinder, Hab und Gut,</w:t>
      </w:r>
      <w:r>
        <w:br/>
        <w:t>Hilf, dass uns niemand Schaden tut.</w:t>
      </w:r>
    </w:p>
    <w:p w14:paraId="5976CA41" w14:textId="77777777" w:rsidR="0067613A" w:rsidRDefault="0067613A" w:rsidP="0067613A">
      <w:pPr>
        <w:pStyle w:val="StandardWeb"/>
      </w:pPr>
      <w:r>
        <w:t>Und so ich dies Jahr sollt sterben,</w:t>
      </w:r>
      <w:r>
        <w:br/>
        <w:t>So lass mich nicht verderben,</w:t>
      </w:r>
      <w:r>
        <w:br/>
        <w:t>Mach mich aus Gnad zum Himmels Erben,</w:t>
      </w:r>
      <w:r>
        <w:br/>
        <w:t xml:space="preserve">Durch mein Werk kann </w:t>
      </w:r>
      <w:proofErr w:type="spellStart"/>
      <w:r>
        <w:t>ichs</w:t>
      </w:r>
      <w:proofErr w:type="spellEnd"/>
      <w:r>
        <w:t xml:space="preserve"> nicht erwerben.</w:t>
      </w:r>
    </w:p>
    <w:p w14:paraId="3D3A0272" w14:textId="77777777" w:rsidR="0067613A" w:rsidRDefault="0067613A" w:rsidP="0067613A">
      <w:pPr>
        <w:pStyle w:val="StandardWeb"/>
      </w:pPr>
      <w:r>
        <w:t>O süßer Jesu, hilf, dass ich</w:t>
      </w:r>
      <w:r>
        <w:br/>
        <w:t>In dieser Zeit so halte mich</w:t>
      </w:r>
      <w:r>
        <w:br/>
        <w:t>Dass ich der Freuden ewiglich</w:t>
      </w:r>
      <w:r>
        <w:br/>
        <w:t xml:space="preserve">Genießen möge </w:t>
      </w:r>
      <w:proofErr w:type="spellStart"/>
      <w:r>
        <w:t>seliglich</w:t>
      </w:r>
      <w:proofErr w:type="spellEnd"/>
      <w:r>
        <w:t>.</w:t>
      </w:r>
    </w:p>
    <w:p w14:paraId="757C994A" w14:textId="77777777" w:rsidR="0067613A" w:rsidRDefault="0067613A" w:rsidP="0067613A">
      <w:pPr>
        <w:pStyle w:val="StandardWeb"/>
      </w:pPr>
      <w:r>
        <w:t>Amen.</w:t>
      </w:r>
    </w:p>
    <w:p w14:paraId="4F4E2C22" w14:textId="77777777" w:rsidR="00803282" w:rsidRDefault="00803282" w:rsidP="00803282">
      <w:pPr>
        <w:pStyle w:val="berschrift1"/>
      </w:pPr>
      <w:r>
        <w:t>Herr Jesu, dein Geist mach mich rein</w:t>
      </w:r>
    </w:p>
    <w:p w14:paraId="0500002D" w14:textId="77777777" w:rsidR="00803282" w:rsidRPr="00803282" w:rsidRDefault="00803282" w:rsidP="00803282">
      <w:pPr>
        <w:rPr>
          <w:b/>
          <w:sz w:val="48"/>
          <w:szCs w:val="48"/>
          <w:lang w:eastAsia="de-DE"/>
        </w:rPr>
      </w:pPr>
      <w:r w:rsidRPr="00803282">
        <w:rPr>
          <w:b/>
        </w:rPr>
        <w:t>Ein Seufzer, wenn man den wahren Fronleichnam im Brot empfängt.</w:t>
      </w:r>
    </w:p>
    <w:p w14:paraId="6C13806F" w14:textId="77777777" w:rsidR="00803282" w:rsidRDefault="00803282" w:rsidP="00803282">
      <w:pPr>
        <w:pStyle w:val="StandardWeb"/>
      </w:pPr>
      <w:r>
        <w:t>Herr Jesu, dein Geist mach mich rein</w:t>
      </w:r>
      <w:r>
        <w:br/>
        <w:t>Und zieh bei mir im Herzen ein;</w:t>
      </w:r>
      <w:r>
        <w:br/>
        <w:t>Mich armen Sünder würdig mach,</w:t>
      </w:r>
      <w:r>
        <w:br/>
        <w:t>Dass du zu mir kommst unters Dach;</w:t>
      </w:r>
      <w:r>
        <w:br/>
        <w:t xml:space="preserve">Sprich nur ein Wort zu dieser </w:t>
      </w:r>
      <w:proofErr w:type="spellStart"/>
      <w:r>
        <w:t>Stund</w:t>
      </w:r>
      <w:proofErr w:type="spellEnd"/>
      <w:r>
        <w:t>,</w:t>
      </w:r>
      <w:r>
        <w:br/>
        <w:t>So wird mein Leib und Seel gesund.</w:t>
      </w:r>
    </w:p>
    <w:p w14:paraId="4333041B" w14:textId="77777777" w:rsidR="00803282" w:rsidRDefault="00803282" w:rsidP="00803282">
      <w:pPr>
        <w:pStyle w:val="StandardWeb"/>
      </w:pPr>
      <w:r>
        <w:t>Amen.</w:t>
      </w:r>
    </w:p>
    <w:p w14:paraId="3EBC48EF" w14:textId="77777777" w:rsidR="00803282" w:rsidRDefault="00803282" w:rsidP="00803282">
      <w:pPr>
        <w:pStyle w:val="berschrift1"/>
      </w:pPr>
      <w:r>
        <w:t>Herr Zebaoth, du starker Herr</w:t>
      </w:r>
    </w:p>
    <w:p w14:paraId="5846BE48" w14:textId="77777777" w:rsidR="00803282" w:rsidRPr="00803282" w:rsidRDefault="00803282" w:rsidP="00803282">
      <w:pPr>
        <w:rPr>
          <w:b/>
        </w:rPr>
      </w:pPr>
      <w:r w:rsidRPr="00803282">
        <w:rPr>
          <w:b/>
        </w:rPr>
        <w:t>Tägliches Gebet um den Dienst der Engel.</w:t>
      </w:r>
    </w:p>
    <w:p w14:paraId="2CFEB89C" w14:textId="77777777" w:rsidR="00803282" w:rsidRDefault="00803282" w:rsidP="00803282">
      <w:pPr>
        <w:pStyle w:val="StandardWeb"/>
      </w:pPr>
      <w:r>
        <w:t>Herr Zebaoth, du starker Herr,</w:t>
      </w:r>
      <w:r>
        <w:br/>
        <w:t xml:space="preserve">Dein ist der Himmel, </w:t>
      </w:r>
      <w:proofErr w:type="spellStart"/>
      <w:r>
        <w:t>Erd</w:t>
      </w:r>
      <w:proofErr w:type="spellEnd"/>
      <w:r>
        <w:t xml:space="preserve"> und Meer,</w:t>
      </w:r>
      <w:r>
        <w:br/>
        <w:t>All Engel sind dir untertan,</w:t>
      </w:r>
      <w:r>
        <w:br/>
        <w:t xml:space="preserve">Die vor </w:t>
      </w:r>
      <w:proofErr w:type="spellStart"/>
      <w:r>
        <w:t>deim</w:t>
      </w:r>
      <w:proofErr w:type="spellEnd"/>
      <w:r>
        <w:t xml:space="preserve"> Thron im Himmel </w:t>
      </w:r>
      <w:proofErr w:type="spellStart"/>
      <w:r>
        <w:t>stan</w:t>
      </w:r>
      <w:proofErr w:type="spellEnd"/>
      <w:r>
        <w:t>.</w:t>
      </w:r>
    </w:p>
    <w:p w14:paraId="42FCF417" w14:textId="77777777" w:rsidR="00803282" w:rsidRDefault="00803282" w:rsidP="00803282">
      <w:pPr>
        <w:pStyle w:val="StandardWeb"/>
      </w:pPr>
      <w:r>
        <w:t>Dein Engel schick vom Himmels Saal,</w:t>
      </w:r>
      <w:r>
        <w:br/>
        <w:t>Der bei mir sei im Jammertal</w:t>
      </w:r>
      <w:r>
        <w:br/>
        <w:t>Und widern Satan für mich streit</w:t>
      </w:r>
      <w:r>
        <w:br/>
        <w:t>Heut diesen Tag und alle Zeit.</w:t>
      </w:r>
    </w:p>
    <w:p w14:paraId="7D2CF1C4" w14:textId="77777777" w:rsidR="00803282" w:rsidRDefault="00803282" w:rsidP="00803282">
      <w:pPr>
        <w:pStyle w:val="StandardWeb"/>
      </w:pPr>
      <w:r>
        <w:t>Und weil der Teufel in der Welt</w:t>
      </w:r>
      <w:r>
        <w:br/>
        <w:t>Um uns sein Netz mit List aufstellt,</w:t>
      </w:r>
      <w:r>
        <w:br/>
        <w:t>So schick dein Engel, der mich warn,</w:t>
      </w:r>
      <w:r>
        <w:br/>
        <w:t>Dass ich nicht fall in Satans Garn.</w:t>
      </w:r>
    </w:p>
    <w:p w14:paraId="4043DD1F" w14:textId="77777777" w:rsidR="00803282" w:rsidRDefault="00803282" w:rsidP="00803282">
      <w:pPr>
        <w:pStyle w:val="StandardWeb"/>
      </w:pPr>
      <w:r>
        <w:t>Wenn mein Seel hier abscheiden soll,</w:t>
      </w:r>
      <w:r>
        <w:br/>
        <w:t>So send dein Engel, der sie hol.</w:t>
      </w:r>
      <w:r>
        <w:br/>
        <w:t xml:space="preserve">Der böse Geist sie nicht </w:t>
      </w:r>
      <w:proofErr w:type="spellStart"/>
      <w:r>
        <w:t>hinführ</w:t>
      </w:r>
      <w:proofErr w:type="spellEnd"/>
      <w:r>
        <w:t>;</w:t>
      </w:r>
      <w:r>
        <w:br/>
        <w:t>Komm, tu ihr auf die Himmelstür.</w:t>
      </w:r>
    </w:p>
    <w:p w14:paraId="572C0790" w14:textId="77777777" w:rsidR="00481D45" w:rsidRDefault="00481D45" w:rsidP="00481D45">
      <w:pPr>
        <w:pStyle w:val="berschrift1"/>
      </w:pPr>
      <w:r>
        <w:t>Herr, aus der Tief ruf ich zu dir</w:t>
      </w:r>
    </w:p>
    <w:p w14:paraId="4F2AF328" w14:textId="77777777" w:rsidR="00481D45" w:rsidRPr="00481D45" w:rsidRDefault="00481D45" w:rsidP="00481D45">
      <w:pPr>
        <w:rPr>
          <w:b/>
        </w:rPr>
      </w:pPr>
      <w:r w:rsidRPr="00481D45">
        <w:rPr>
          <w:b/>
        </w:rPr>
        <w:t>Der 130. Psalm</w:t>
      </w:r>
    </w:p>
    <w:p w14:paraId="3DBF2930" w14:textId="77777777" w:rsidR="00481D45" w:rsidRDefault="00481D45" w:rsidP="00481D45">
      <w:pPr>
        <w:pStyle w:val="StandardWeb"/>
      </w:pPr>
      <w:r>
        <w:t>1. Herr, aus der Tief ruf ich zu dir,</w:t>
      </w:r>
      <w:r>
        <w:br/>
        <w:t>Drein ich versink durch Sünden schier:</w:t>
      </w:r>
      <w:r>
        <w:br/>
        <w:t xml:space="preserve">Dein Ohr merk auf, erhör mein </w:t>
      </w:r>
      <w:proofErr w:type="spellStart"/>
      <w:r>
        <w:t>Stimm</w:t>
      </w:r>
      <w:proofErr w:type="spellEnd"/>
      <w:r>
        <w:t>,</w:t>
      </w:r>
      <w:r>
        <w:br/>
        <w:t>Mein ernstlich seufzen recht vernimm.</w:t>
      </w:r>
    </w:p>
    <w:p w14:paraId="699BE03D" w14:textId="77777777" w:rsidR="00481D45" w:rsidRDefault="00481D45" w:rsidP="00481D45">
      <w:pPr>
        <w:pStyle w:val="StandardWeb"/>
      </w:pPr>
      <w:r>
        <w:t xml:space="preserve">2. So du die </w:t>
      </w:r>
      <w:proofErr w:type="spellStart"/>
      <w:r>
        <w:t>Sünd</w:t>
      </w:r>
      <w:proofErr w:type="spellEnd"/>
      <w:r>
        <w:t xml:space="preserve"> zurechnen </w:t>
      </w:r>
      <w:proofErr w:type="spellStart"/>
      <w:r>
        <w:t>willt</w:t>
      </w:r>
      <w:proofErr w:type="spellEnd"/>
      <w:r>
        <w:t>,</w:t>
      </w:r>
      <w:r>
        <w:br/>
        <w:t>Kein Mensch vor dir besteht noch gilt;</w:t>
      </w:r>
      <w:r>
        <w:br/>
        <w:t>Drum schrei ich um Vergebung laut;</w:t>
      </w:r>
      <w:r>
        <w:br/>
        <w:t xml:space="preserve">Die hat wer dich </w:t>
      </w:r>
      <w:proofErr w:type="spellStart"/>
      <w:r>
        <w:t>fürcht</w:t>
      </w:r>
      <w:proofErr w:type="spellEnd"/>
      <w:r>
        <w:t xml:space="preserve"> und vertraut.</w:t>
      </w:r>
    </w:p>
    <w:p w14:paraId="1BF68125" w14:textId="77777777" w:rsidR="00481D45" w:rsidRDefault="00481D45" w:rsidP="00481D45">
      <w:pPr>
        <w:pStyle w:val="StandardWeb"/>
      </w:pPr>
      <w:r>
        <w:t>3. Dein harr ich, Herr, du höchster Hort,</w:t>
      </w:r>
      <w:r>
        <w:br/>
        <w:t>Mein Seel stets hoffet auf dein Wort,</w:t>
      </w:r>
      <w:r>
        <w:br/>
        <w:t>Zu dir allein mein Herz tut wandern</w:t>
      </w:r>
      <w:r>
        <w:br/>
        <w:t>Von einer Morgenwach zur andern.</w:t>
      </w:r>
    </w:p>
    <w:p w14:paraId="5AC51B04" w14:textId="77777777" w:rsidR="00481D45" w:rsidRDefault="00481D45" w:rsidP="00481D45">
      <w:pPr>
        <w:pStyle w:val="StandardWeb"/>
      </w:pPr>
      <w:r>
        <w:t>4. Gleichwie die ganze Christenheit,</w:t>
      </w:r>
      <w:r>
        <w:br/>
        <w:t>Die in der Welt ist weit und breit,</w:t>
      </w:r>
      <w:r>
        <w:br/>
        <w:t>Auf dich allein ihr Hoffnung setzt,</w:t>
      </w:r>
      <w:r>
        <w:br/>
        <w:t>So mein Seel in dir sich ergetzt.</w:t>
      </w:r>
    </w:p>
    <w:p w14:paraId="56AA5998" w14:textId="77777777" w:rsidR="00481D45" w:rsidRDefault="00481D45" w:rsidP="00481D45">
      <w:pPr>
        <w:pStyle w:val="StandardWeb"/>
      </w:pPr>
      <w:r>
        <w:t xml:space="preserve">5. Denn bei dir </w:t>
      </w:r>
      <w:proofErr w:type="spellStart"/>
      <w:r>
        <w:t>findt</w:t>
      </w:r>
      <w:proofErr w:type="spellEnd"/>
      <w:r>
        <w:t xml:space="preserve"> man Gnad bereit</w:t>
      </w:r>
      <w:r>
        <w:br/>
        <w:t>Und viel Vergebung jederzeit,</w:t>
      </w:r>
      <w:r>
        <w:br/>
        <w:t>So uns durch Christum wird gewährt</w:t>
      </w:r>
      <w:r>
        <w:br/>
        <w:t>Und allen Frommen ist beschert.</w:t>
      </w:r>
    </w:p>
    <w:p w14:paraId="603C00B2" w14:textId="77777777" w:rsidR="00481D45" w:rsidRDefault="00481D45" w:rsidP="00481D45">
      <w:pPr>
        <w:pStyle w:val="StandardWeb"/>
      </w:pPr>
      <w:r>
        <w:t xml:space="preserve">6. O Herr, erlös das </w:t>
      </w:r>
      <w:proofErr w:type="spellStart"/>
      <w:r>
        <w:t>Völklein</w:t>
      </w:r>
      <w:proofErr w:type="spellEnd"/>
      <w:r>
        <w:t xml:space="preserve"> dein</w:t>
      </w:r>
      <w:r>
        <w:br/>
        <w:t>Von ihren Sünden groß und klein,</w:t>
      </w:r>
      <w:r>
        <w:br/>
        <w:t>Und mach auch mich von Sünden frei,</w:t>
      </w:r>
      <w:r>
        <w:br/>
        <w:t>Damit ich ewig selig sei.</w:t>
      </w:r>
    </w:p>
    <w:p w14:paraId="78F39CC1" w14:textId="77777777" w:rsidR="00481D45" w:rsidRDefault="00481D45" w:rsidP="00481D45">
      <w:pPr>
        <w:pStyle w:val="StandardWeb"/>
      </w:pPr>
      <w:r>
        <w:t>Amen.</w:t>
      </w:r>
    </w:p>
    <w:p w14:paraId="2A7AA592" w14:textId="77777777" w:rsidR="00481D45" w:rsidRDefault="00481D45" w:rsidP="00481D45">
      <w:pPr>
        <w:pStyle w:val="berschrift1"/>
      </w:pPr>
      <w:r w:rsidRPr="00481D45">
        <w:t>Herzallerliebster Jesu Christ</w:t>
      </w:r>
    </w:p>
    <w:p w14:paraId="3E2E9121" w14:textId="77777777" w:rsidR="00481D45" w:rsidRDefault="00481D45" w:rsidP="00481D45">
      <w:pPr>
        <w:pStyle w:val="StandardWeb"/>
      </w:pPr>
      <w:r>
        <w:t>Herzallerliebster Jesu Christ,</w:t>
      </w:r>
      <w:r>
        <w:br/>
        <w:t>Der du das Holz des Lebens bist,</w:t>
      </w:r>
      <w:r>
        <w:br/>
        <w:t>Du grünest herrlich für und für</w:t>
      </w:r>
      <w:r>
        <w:br/>
        <w:t>Und bist der Kirchen Lust und Zier.</w:t>
      </w:r>
      <w:r>
        <w:br/>
        <w:t>An dir sich jedermann erquickt,</w:t>
      </w:r>
      <w:r>
        <w:br/>
        <w:t>Wenn ihn die Last des Kreuzes drückt,</w:t>
      </w:r>
      <w:r>
        <w:br/>
        <w:t>Dein Frucht gibt unser Seelen Speis</w:t>
      </w:r>
      <w:r>
        <w:br/>
        <w:t>Zu deines Namens Lob und Preis.</w:t>
      </w:r>
    </w:p>
    <w:p w14:paraId="1B827695" w14:textId="77777777" w:rsidR="00481D45" w:rsidRDefault="00481D45" w:rsidP="00481D45">
      <w:pPr>
        <w:pStyle w:val="StandardWeb"/>
      </w:pPr>
      <w:r>
        <w:t>Ich bitt, lass mich dein eigen sein,</w:t>
      </w:r>
      <w:r>
        <w:br/>
        <w:t xml:space="preserve">Weil ich dir bin </w:t>
      </w:r>
      <w:proofErr w:type="spellStart"/>
      <w:r>
        <w:t>gepflanzet</w:t>
      </w:r>
      <w:proofErr w:type="spellEnd"/>
      <w:r>
        <w:t xml:space="preserve"> ein</w:t>
      </w:r>
      <w:r>
        <w:br/>
        <w:t>Und von dir hab des Lebens Saft,</w:t>
      </w:r>
      <w:r>
        <w:br/>
        <w:t xml:space="preserve">Der meiner Seelen </w:t>
      </w:r>
      <w:proofErr w:type="spellStart"/>
      <w:r>
        <w:t>giebet</w:t>
      </w:r>
      <w:proofErr w:type="spellEnd"/>
      <w:r>
        <w:t xml:space="preserve"> Kraft.</w:t>
      </w:r>
      <w:r>
        <w:br/>
        <w:t>Hilf, dass ich bei dir Schatten find,</w:t>
      </w:r>
      <w:r>
        <w:br/>
        <w:t xml:space="preserve">Wenn Gottes Zorn wird </w:t>
      </w:r>
      <w:proofErr w:type="spellStart"/>
      <w:r>
        <w:t>angezündt</w:t>
      </w:r>
      <w:proofErr w:type="spellEnd"/>
      <w:r>
        <w:t>,</w:t>
      </w:r>
      <w:r>
        <w:br/>
        <w:t>Und dass ich Stärk von dir gewinn,</w:t>
      </w:r>
      <w:r>
        <w:br/>
        <w:t>Wenn ich ganz matt und kraftlos bin.</w:t>
      </w:r>
    </w:p>
    <w:p w14:paraId="770BF290" w14:textId="77777777" w:rsidR="00481D45" w:rsidRDefault="00481D45" w:rsidP="00481D45">
      <w:pPr>
        <w:pStyle w:val="StandardWeb"/>
      </w:pPr>
      <w:proofErr w:type="spellStart"/>
      <w:r>
        <w:t>Behüt</w:t>
      </w:r>
      <w:proofErr w:type="spellEnd"/>
      <w:r>
        <w:t xml:space="preserve"> mich, Herr, zu jeder Zeit,</w:t>
      </w:r>
      <w:r>
        <w:br/>
        <w:t>Dass ich nicht sei ein dürres Scheit,</w:t>
      </w:r>
      <w:r>
        <w:br/>
        <w:t>Das nichts taug als zum Höllenbrand,</w:t>
      </w:r>
      <w:r>
        <w:br/>
      </w:r>
      <w:proofErr w:type="spellStart"/>
      <w:r>
        <w:t>Welchs</w:t>
      </w:r>
      <w:proofErr w:type="spellEnd"/>
      <w:r>
        <w:t xml:space="preserve"> du hinwirfst mit Spott und </w:t>
      </w:r>
      <w:proofErr w:type="spellStart"/>
      <w:r>
        <w:t>Schand</w:t>
      </w:r>
      <w:proofErr w:type="spellEnd"/>
      <w:r>
        <w:t>:</w:t>
      </w:r>
      <w:r>
        <w:br/>
        <w:t xml:space="preserve">Das sind die </w:t>
      </w:r>
      <w:proofErr w:type="spellStart"/>
      <w:r>
        <w:t>Leut</w:t>
      </w:r>
      <w:proofErr w:type="spellEnd"/>
      <w:r>
        <w:t xml:space="preserve"> in </w:t>
      </w:r>
      <w:proofErr w:type="spellStart"/>
      <w:r>
        <w:t>Sünd</w:t>
      </w:r>
      <w:proofErr w:type="spellEnd"/>
      <w:r>
        <w:t xml:space="preserve"> verrucht,</w:t>
      </w:r>
      <w:r>
        <w:br/>
        <w:t>Die von dir ewig sein verflucht.</w:t>
      </w:r>
      <w:r>
        <w:br/>
        <w:t>Lass mich stets sein ein grünes Reis</w:t>
      </w:r>
      <w:r>
        <w:br/>
        <w:t>Zu meinem Heil und deinem Preis.</w:t>
      </w:r>
    </w:p>
    <w:p w14:paraId="7155AB73" w14:textId="77777777" w:rsidR="00803282" w:rsidRDefault="00803282" w:rsidP="00803282">
      <w:pPr>
        <w:pStyle w:val="berschrift1"/>
      </w:pPr>
      <w:r>
        <w:t>Ich dank dir herzlich, Jesu Christ</w:t>
      </w:r>
    </w:p>
    <w:p w14:paraId="7E9F59A1" w14:textId="77777777" w:rsidR="00803282" w:rsidRPr="00C45444" w:rsidRDefault="00803282" w:rsidP="00803282">
      <w:pPr>
        <w:rPr>
          <w:b/>
        </w:rPr>
      </w:pPr>
      <w:r w:rsidRPr="00C45444">
        <w:rPr>
          <w:b/>
        </w:rPr>
        <w:t>Danksagung und Gebet nach dem Abendmahl.</w:t>
      </w:r>
    </w:p>
    <w:p w14:paraId="423E6342" w14:textId="77777777" w:rsidR="00803282" w:rsidRDefault="00803282" w:rsidP="00803282">
      <w:pPr>
        <w:pStyle w:val="StandardWeb"/>
      </w:pPr>
      <w:r>
        <w:t>Ich dank dir herzlich, Jesu Christ:</w:t>
      </w:r>
      <w:r>
        <w:br/>
        <w:t>Dein Treu nicht zu ergründen ist,</w:t>
      </w:r>
      <w:r>
        <w:br/>
        <w:t>Dass du dein Fleisch und Blut uns gibst</w:t>
      </w:r>
      <w:r>
        <w:br/>
        <w:t>Im Sakrament, weil du uns liebst;</w:t>
      </w:r>
      <w:r>
        <w:br/>
        <w:t>Drum sind wir dein Leib, Fleisch und Bein,</w:t>
      </w:r>
      <w:r>
        <w:br/>
        <w:t>Das mag ein groß Geheimnis sein.</w:t>
      </w:r>
    </w:p>
    <w:p w14:paraId="6E72B8DC" w14:textId="77777777" w:rsidR="00803282" w:rsidRDefault="00803282" w:rsidP="00803282">
      <w:pPr>
        <w:pStyle w:val="StandardWeb"/>
      </w:pPr>
      <w:r>
        <w:t>Mein Herr, hilf, dass ich dein stets bleib,</w:t>
      </w:r>
      <w:r>
        <w:br/>
        <w:t>Und mich kein Unglück von dir treib,</w:t>
      </w:r>
      <w:r>
        <w:br/>
        <w:t>Dass ich an dir fest hang und kleb,</w:t>
      </w:r>
      <w:r>
        <w:br/>
        <w:t>So lang ich hier auf Erden leb.</w:t>
      </w:r>
      <w:r>
        <w:br/>
        <w:t>Gib mir Geduld und Trost im Leid,</w:t>
      </w:r>
      <w:r>
        <w:br/>
        <w:t xml:space="preserve">Der Tod mich auch nicht von dir </w:t>
      </w:r>
      <w:proofErr w:type="spellStart"/>
      <w:r>
        <w:t>scheid</w:t>
      </w:r>
      <w:proofErr w:type="spellEnd"/>
      <w:r>
        <w:t>.</w:t>
      </w:r>
    </w:p>
    <w:p w14:paraId="422AC09D" w14:textId="7535EE74" w:rsidR="00803282" w:rsidRDefault="00803282" w:rsidP="00803282">
      <w:pPr>
        <w:pStyle w:val="StandardWeb"/>
      </w:pPr>
      <w:r>
        <w:t>Meins Tuns und Lassens also walt,</w:t>
      </w:r>
      <w:r>
        <w:br/>
        <w:t xml:space="preserve">Dass </w:t>
      </w:r>
      <w:proofErr w:type="spellStart"/>
      <w:r>
        <w:t>ichs</w:t>
      </w:r>
      <w:proofErr w:type="spellEnd"/>
      <w:r>
        <w:t xml:space="preserve"> nicht mit dem Satan halt,</w:t>
      </w:r>
      <w:r>
        <w:br/>
        <w:t>Noch mit der Welt im argen lieg,</w:t>
      </w:r>
      <w:r>
        <w:br/>
        <w:t xml:space="preserve">Mein Fleisch und Blut mich nicht </w:t>
      </w:r>
      <w:proofErr w:type="spellStart"/>
      <w:r>
        <w:t>betrieg</w:t>
      </w:r>
      <w:proofErr w:type="spellEnd"/>
      <w:r>
        <w:t>.</w:t>
      </w:r>
      <w:r>
        <w:br/>
        <w:t xml:space="preserve">Lass mich das Bös forthin </w:t>
      </w:r>
      <w:proofErr w:type="spellStart"/>
      <w:r>
        <w:t>vermeidn</w:t>
      </w:r>
      <w:proofErr w:type="spellEnd"/>
      <w:r>
        <w:t>,</w:t>
      </w:r>
      <w:r>
        <w:br/>
        <w:t xml:space="preserve">Dass ich von dir bleib </w:t>
      </w:r>
      <w:proofErr w:type="spellStart"/>
      <w:r>
        <w:t>ungeschiedn</w:t>
      </w:r>
      <w:proofErr w:type="spellEnd"/>
      <w:r>
        <w:t>.</w:t>
      </w:r>
    </w:p>
    <w:p w14:paraId="7D2C2810" w14:textId="77777777" w:rsidR="00803282" w:rsidRDefault="00803282" w:rsidP="00803282">
      <w:pPr>
        <w:pStyle w:val="StandardWeb"/>
      </w:pPr>
      <w:r>
        <w:t xml:space="preserve">O Herr, du </w:t>
      </w:r>
      <w:proofErr w:type="spellStart"/>
      <w:r>
        <w:t>wollst</w:t>
      </w:r>
      <w:proofErr w:type="spellEnd"/>
      <w:r>
        <w:t xml:space="preserve"> mein eigen sein,</w:t>
      </w:r>
      <w:r>
        <w:br/>
        <w:t>Ich schließ dich in meins Herzensschrein,</w:t>
      </w:r>
      <w:r>
        <w:br/>
        <w:t xml:space="preserve">Wohn und </w:t>
      </w:r>
      <w:proofErr w:type="spellStart"/>
      <w:r>
        <w:t>wirk</w:t>
      </w:r>
      <w:proofErr w:type="spellEnd"/>
      <w:r>
        <w:t xml:space="preserve"> drinnen für und für,</w:t>
      </w:r>
      <w:r>
        <w:br/>
        <w:t>Und mich mit schönen Gaben zier.</w:t>
      </w:r>
      <w:r>
        <w:br/>
        <w:t>Dies ist meins Herzens Trost und Freud,</w:t>
      </w:r>
      <w:r>
        <w:br/>
        <w:t>So lob ich dich in Ewigkeit.</w:t>
      </w:r>
    </w:p>
    <w:p w14:paraId="2209F6A2" w14:textId="77777777" w:rsidR="00803282" w:rsidRDefault="00803282" w:rsidP="00803282">
      <w:pPr>
        <w:pStyle w:val="StandardWeb"/>
      </w:pPr>
      <w:r>
        <w:t>Amen.</w:t>
      </w:r>
    </w:p>
    <w:p w14:paraId="23358B73" w14:textId="77777777" w:rsidR="00C45444" w:rsidRDefault="00C45444" w:rsidP="00C45444">
      <w:pPr>
        <w:pStyle w:val="berschrift1"/>
      </w:pPr>
      <w:r>
        <w:t>Ich preis dich herzlich, Gott, mein Herr,</w:t>
      </w:r>
    </w:p>
    <w:p w14:paraId="58338E19" w14:textId="77777777" w:rsidR="00C45444" w:rsidRPr="00C45444" w:rsidRDefault="00C45444" w:rsidP="00C45444">
      <w:pPr>
        <w:rPr>
          <w:b/>
        </w:rPr>
      </w:pPr>
      <w:r w:rsidRPr="00C45444">
        <w:rPr>
          <w:b/>
        </w:rPr>
        <w:t>Danksagung und Gebet um Gottes Erkenntnis</w:t>
      </w:r>
    </w:p>
    <w:p w14:paraId="4CDF2E52" w14:textId="77777777" w:rsidR="00C45444" w:rsidRDefault="00C45444" w:rsidP="00C45444">
      <w:pPr>
        <w:pStyle w:val="StandardWeb"/>
      </w:pPr>
      <w:r>
        <w:t>Ich preis dich herzlich, Gott, mein Herr,</w:t>
      </w:r>
      <w:r>
        <w:br/>
        <w:t xml:space="preserve">Dein ist der Himmel, </w:t>
      </w:r>
      <w:proofErr w:type="spellStart"/>
      <w:r>
        <w:t>Erd</w:t>
      </w:r>
      <w:proofErr w:type="spellEnd"/>
      <w:r>
        <w:t xml:space="preserve"> und Meer,</w:t>
      </w:r>
      <w:r>
        <w:br/>
        <w:t xml:space="preserve">Weil du dein Lehr den hast </w:t>
      </w:r>
      <w:proofErr w:type="spellStart"/>
      <w:r>
        <w:t>verborgn</w:t>
      </w:r>
      <w:proofErr w:type="spellEnd"/>
      <w:r>
        <w:t>,</w:t>
      </w:r>
      <w:r>
        <w:br/>
        <w:t xml:space="preserve">Die nur um irdisch Weisheit </w:t>
      </w:r>
      <w:proofErr w:type="spellStart"/>
      <w:r>
        <w:t>sorgn</w:t>
      </w:r>
      <w:proofErr w:type="spellEnd"/>
      <w:r>
        <w:t>,</w:t>
      </w:r>
      <w:r>
        <w:br/>
        <w:t xml:space="preserve">Und </w:t>
      </w:r>
      <w:proofErr w:type="spellStart"/>
      <w:r>
        <w:t>lässest</w:t>
      </w:r>
      <w:proofErr w:type="spellEnd"/>
      <w:r>
        <w:t xml:space="preserve"> sie verkündigen</w:t>
      </w:r>
      <w:r>
        <w:br/>
        <w:t>Den Kindlein und Unmündigen.</w:t>
      </w:r>
    </w:p>
    <w:p w14:paraId="2900E671" w14:textId="77777777" w:rsidR="00C45444" w:rsidRDefault="00C45444" w:rsidP="00C45444">
      <w:pPr>
        <w:pStyle w:val="StandardWeb"/>
      </w:pPr>
      <w:r>
        <w:t xml:space="preserve">Du hast mich zu </w:t>
      </w:r>
      <w:proofErr w:type="spellStart"/>
      <w:r>
        <w:t>deim</w:t>
      </w:r>
      <w:proofErr w:type="spellEnd"/>
      <w:r>
        <w:t xml:space="preserve"> Häuflein bracht,</w:t>
      </w:r>
      <w:r>
        <w:br/>
        <w:t>Mir dein Erkenntnis kund gemacht,</w:t>
      </w:r>
      <w:r>
        <w:br/>
        <w:t xml:space="preserve">Hast mich zum Erben </w:t>
      </w:r>
      <w:proofErr w:type="spellStart"/>
      <w:r>
        <w:t>aufgenommn</w:t>
      </w:r>
      <w:proofErr w:type="spellEnd"/>
      <w:r>
        <w:t>,</w:t>
      </w:r>
      <w:r>
        <w:br/>
        <w:t xml:space="preserve">Als ich die </w:t>
      </w:r>
      <w:proofErr w:type="spellStart"/>
      <w:r>
        <w:t>Tauf</w:t>
      </w:r>
      <w:proofErr w:type="spellEnd"/>
      <w:r>
        <w:t xml:space="preserve"> hab </w:t>
      </w:r>
      <w:proofErr w:type="spellStart"/>
      <w:r>
        <w:t>überkommn</w:t>
      </w:r>
      <w:proofErr w:type="spellEnd"/>
      <w:r>
        <w:t>,</w:t>
      </w:r>
      <w:r>
        <w:br/>
        <w:t xml:space="preserve">In mir </w:t>
      </w:r>
      <w:proofErr w:type="spellStart"/>
      <w:r>
        <w:t>entzündt</w:t>
      </w:r>
      <w:proofErr w:type="spellEnd"/>
      <w:r>
        <w:t xml:space="preserve"> des Glaubens Licht,</w:t>
      </w:r>
      <w:r>
        <w:br/>
        <w:t xml:space="preserve">Dabei man dich erkennt und </w:t>
      </w:r>
      <w:proofErr w:type="spellStart"/>
      <w:r>
        <w:t>sicht</w:t>
      </w:r>
      <w:proofErr w:type="spellEnd"/>
      <w:r>
        <w:t>.</w:t>
      </w:r>
    </w:p>
    <w:p w14:paraId="2295510C" w14:textId="77777777" w:rsidR="00C45444" w:rsidRDefault="00C45444" w:rsidP="00C45444">
      <w:pPr>
        <w:pStyle w:val="StandardWeb"/>
      </w:pPr>
      <w:r>
        <w:t>Solch Kennen bringt Gerechtigkeit,</w:t>
      </w:r>
      <w:r>
        <w:br/>
        <w:t>Die uns durch Christum ist bereit,</w:t>
      </w:r>
      <w:r>
        <w:br/>
        <w:t xml:space="preserve">Es ist ein Wurzel zu dem </w:t>
      </w:r>
      <w:proofErr w:type="spellStart"/>
      <w:r>
        <w:t>Lebn</w:t>
      </w:r>
      <w:proofErr w:type="spellEnd"/>
      <w:r>
        <w:t>,</w:t>
      </w:r>
      <w:r>
        <w:br/>
        <w:t xml:space="preserve">Das uns Gott wird im Himmel </w:t>
      </w:r>
      <w:proofErr w:type="spellStart"/>
      <w:r>
        <w:t>gebn</w:t>
      </w:r>
      <w:proofErr w:type="spellEnd"/>
      <w:r>
        <w:t>;</w:t>
      </w:r>
      <w:r>
        <w:br/>
      </w:r>
      <w:proofErr w:type="spellStart"/>
      <w:r>
        <w:t>Ohn</w:t>
      </w:r>
      <w:proofErr w:type="spellEnd"/>
      <w:r>
        <w:t xml:space="preserve"> dies Erkenntnis ist kein Heil,</w:t>
      </w:r>
      <w:r>
        <w:br/>
      </w:r>
      <w:proofErr w:type="spellStart"/>
      <w:r>
        <w:t>Ohn</w:t>
      </w:r>
      <w:proofErr w:type="spellEnd"/>
      <w:r>
        <w:t xml:space="preserve"> dies hat man kein Himmelsteil.</w:t>
      </w:r>
    </w:p>
    <w:p w14:paraId="55530496" w14:textId="62EE2C01" w:rsidR="00C45444" w:rsidRDefault="00C45444" w:rsidP="00C45444">
      <w:pPr>
        <w:pStyle w:val="StandardWeb"/>
      </w:pPr>
      <w:r>
        <w:t xml:space="preserve">Drum </w:t>
      </w:r>
      <w:proofErr w:type="spellStart"/>
      <w:r>
        <w:t>schreibs</w:t>
      </w:r>
      <w:proofErr w:type="spellEnd"/>
      <w:r>
        <w:t xml:space="preserve"> in mein Herz mit </w:t>
      </w:r>
      <w:proofErr w:type="spellStart"/>
      <w:r>
        <w:t>Buchstabn</w:t>
      </w:r>
      <w:proofErr w:type="spellEnd"/>
      <w:r>
        <w:t>,</w:t>
      </w:r>
      <w:r>
        <w:br/>
        <w:t xml:space="preserve">Die Kraft und </w:t>
      </w:r>
      <w:proofErr w:type="spellStart"/>
      <w:r>
        <w:t>Lebn</w:t>
      </w:r>
      <w:proofErr w:type="spellEnd"/>
      <w:r>
        <w:t xml:space="preserve"> in sich </w:t>
      </w:r>
      <w:proofErr w:type="spellStart"/>
      <w:r>
        <w:t>habn</w:t>
      </w:r>
      <w:proofErr w:type="spellEnd"/>
      <w:r>
        <w:t>.</w:t>
      </w:r>
      <w:r>
        <w:br/>
      </w:r>
      <w:proofErr w:type="spellStart"/>
      <w:r>
        <w:t>Drücks</w:t>
      </w:r>
      <w:proofErr w:type="spellEnd"/>
      <w:r>
        <w:t xml:space="preserve"> tief hinein, dass </w:t>
      </w:r>
      <w:proofErr w:type="spellStart"/>
      <w:r>
        <w:t>ichs</w:t>
      </w:r>
      <w:proofErr w:type="spellEnd"/>
      <w:r>
        <w:t xml:space="preserve"> behalt,</w:t>
      </w:r>
      <w:r>
        <w:br/>
        <w:t xml:space="preserve">Dass ich dein nicht </w:t>
      </w:r>
      <w:proofErr w:type="spellStart"/>
      <w:r>
        <w:t>vergess</w:t>
      </w:r>
      <w:proofErr w:type="spellEnd"/>
      <w:r>
        <w:t xml:space="preserve"> so bald,</w:t>
      </w:r>
      <w:r>
        <w:br/>
      </w:r>
      <w:r w:rsidR="00803282">
        <w:t>Tu</w:t>
      </w:r>
      <w:r>
        <w:t xml:space="preserve"> auf mein Augen, dass ich </w:t>
      </w:r>
      <w:proofErr w:type="spellStart"/>
      <w:r>
        <w:t>seh</w:t>
      </w:r>
      <w:proofErr w:type="spellEnd"/>
      <w:r>
        <w:t>,</w:t>
      </w:r>
      <w:r>
        <w:br/>
        <w:t>Wie wohl es um dein Häuflein steh.</w:t>
      </w:r>
    </w:p>
    <w:p w14:paraId="6CE3D66A" w14:textId="77777777" w:rsidR="00C45444" w:rsidRDefault="00C45444" w:rsidP="00C45444">
      <w:pPr>
        <w:pStyle w:val="StandardWeb"/>
      </w:pPr>
      <w:r>
        <w:t>Erhalt mich fest bei reiner Lehr,</w:t>
      </w:r>
      <w:r>
        <w:br/>
        <w:t>Und dein Erkenntnis in mir mehr,</w:t>
      </w:r>
      <w:r>
        <w:br/>
        <w:t>Von Irrtum und Abgötterei</w:t>
      </w:r>
      <w:r>
        <w:br/>
        <w:t>Dein Geist mein Herz und Mund befrei,</w:t>
      </w:r>
      <w:r>
        <w:br/>
        <w:t xml:space="preserve">In Finsternis lass mich nicht </w:t>
      </w:r>
      <w:proofErr w:type="spellStart"/>
      <w:r>
        <w:t>bleibn</w:t>
      </w:r>
      <w:proofErr w:type="spellEnd"/>
      <w:r>
        <w:t>,</w:t>
      </w:r>
      <w:r>
        <w:br/>
        <w:t xml:space="preserve">Du </w:t>
      </w:r>
      <w:proofErr w:type="spellStart"/>
      <w:r>
        <w:t>möchtst</w:t>
      </w:r>
      <w:proofErr w:type="spellEnd"/>
      <w:r>
        <w:t xml:space="preserve"> mich sonst zur Höllen </w:t>
      </w:r>
      <w:proofErr w:type="spellStart"/>
      <w:r>
        <w:t>treibn</w:t>
      </w:r>
      <w:proofErr w:type="spellEnd"/>
      <w:r>
        <w:t>.</w:t>
      </w:r>
    </w:p>
    <w:p w14:paraId="7BA59E3C" w14:textId="77777777" w:rsidR="00C45444" w:rsidRDefault="00C45444" w:rsidP="00C45444">
      <w:pPr>
        <w:pStyle w:val="StandardWeb"/>
      </w:pPr>
      <w:r>
        <w:t>Weil unser Wissen Stückwerk ist,</w:t>
      </w:r>
      <w:r>
        <w:br/>
        <w:t>Der Mensch bald, was er lernt, vergisst,</w:t>
      </w:r>
      <w:r>
        <w:br/>
        <w:t xml:space="preserve">Drum </w:t>
      </w:r>
      <w:proofErr w:type="spellStart"/>
      <w:r>
        <w:t>wollst</w:t>
      </w:r>
      <w:proofErr w:type="spellEnd"/>
      <w:r>
        <w:t xml:space="preserve"> du mich in Himmel </w:t>
      </w:r>
      <w:proofErr w:type="spellStart"/>
      <w:r>
        <w:t>führn</w:t>
      </w:r>
      <w:proofErr w:type="spellEnd"/>
      <w:r>
        <w:br/>
        <w:t xml:space="preserve">Und mich mit dein Erkenntnis </w:t>
      </w:r>
      <w:proofErr w:type="spellStart"/>
      <w:r>
        <w:t>ziern</w:t>
      </w:r>
      <w:proofErr w:type="spellEnd"/>
      <w:r>
        <w:t>;</w:t>
      </w:r>
      <w:r>
        <w:br/>
        <w:t>Wie ich hier bin von dir erkannt,</w:t>
      </w:r>
      <w:r>
        <w:br/>
        <w:t>So zeig dich mir im Vaterland.</w:t>
      </w:r>
    </w:p>
    <w:p w14:paraId="1BB45C36" w14:textId="77777777" w:rsidR="00C45444" w:rsidRDefault="00C45444" w:rsidP="00C45444">
      <w:pPr>
        <w:pStyle w:val="StandardWeb"/>
      </w:pPr>
      <w:r>
        <w:t>Amen.</w:t>
      </w:r>
    </w:p>
    <w:p w14:paraId="29DC5B01" w14:textId="77777777" w:rsidR="00481D45" w:rsidRDefault="00481D45" w:rsidP="00481D45">
      <w:pPr>
        <w:pStyle w:val="berschrift1"/>
      </w:pPr>
      <w:r>
        <w:t xml:space="preserve">Ich weiß, dass Gott ein </w:t>
      </w:r>
      <w:proofErr w:type="spellStart"/>
      <w:r>
        <w:t>Eifrer</w:t>
      </w:r>
      <w:proofErr w:type="spellEnd"/>
      <w:r>
        <w:t xml:space="preserve"> ist</w:t>
      </w:r>
    </w:p>
    <w:p w14:paraId="059BFB33" w14:textId="77777777" w:rsidR="00481D45" w:rsidRPr="001057C0" w:rsidRDefault="00481D45" w:rsidP="00481D45">
      <w:pPr>
        <w:rPr>
          <w:b/>
          <w:sz w:val="48"/>
          <w:szCs w:val="48"/>
          <w:lang w:eastAsia="de-DE"/>
        </w:rPr>
      </w:pPr>
      <w:r w:rsidRPr="001057C0">
        <w:rPr>
          <w:b/>
        </w:rPr>
        <w:t xml:space="preserve">Ich weiß, dass Gott ein </w:t>
      </w:r>
      <w:proofErr w:type="spellStart"/>
      <w:r w:rsidRPr="001057C0">
        <w:rPr>
          <w:b/>
        </w:rPr>
        <w:t>Eifrer</w:t>
      </w:r>
      <w:proofErr w:type="spellEnd"/>
      <w:r w:rsidRPr="001057C0">
        <w:rPr>
          <w:b/>
        </w:rPr>
        <w:t xml:space="preserve"> ist</w:t>
      </w:r>
    </w:p>
    <w:p w14:paraId="4C009218" w14:textId="77777777" w:rsidR="00481D45" w:rsidRDefault="00481D45" w:rsidP="00481D45">
      <w:pPr>
        <w:pStyle w:val="StandardWeb"/>
      </w:pPr>
      <w:r>
        <w:t xml:space="preserve">Ich weiß, dass Gott ein </w:t>
      </w:r>
      <w:proofErr w:type="spellStart"/>
      <w:r>
        <w:t>Eifrer</w:t>
      </w:r>
      <w:proofErr w:type="spellEnd"/>
      <w:r>
        <w:t xml:space="preserve"> ist,</w:t>
      </w:r>
      <w:r>
        <w:br/>
        <w:t>Sein Zorn wie Feuer die Kinder frisst,</w:t>
      </w:r>
      <w:r>
        <w:br/>
        <w:t xml:space="preserve">Wird auch an Kindern </w:t>
      </w:r>
      <w:proofErr w:type="spellStart"/>
      <w:r>
        <w:t>ausgeschütt</w:t>
      </w:r>
      <w:proofErr w:type="spellEnd"/>
      <w:r>
        <w:br/>
        <w:t>Wohl bis ins dritt und vierte Glied,</w:t>
      </w:r>
      <w:r>
        <w:br/>
        <w:t xml:space="preserve">Wenn Eltern </w:t>
      </w:r>
      <w:proofErr w:type="spellStart"/>
      <w:r>
        <w:t>Sünd</w:t>
      </w:r>
      <w:proofErr w:type="spellEnd"/>
      <w:r>
        <w:t xml:space="preserve"> und Schanden treiben,</w:t>
      </w:r>
      <w:r>
        <w:br/>
        <w:t xml:space="preserve">Darin </w:t>
      </w:r>
      <w:proofErr w:type="spellStart"/>
      <w:r>
        <w:t>ohn</w:t>
      </w:r>
      <w:proofErr w:type="spellEnd"/>
      <w:r>
        <w:t xml:space="preserve"> </w:t>
      </w:r>
      <w:proofErr w:type="spellStart"/>
      <w:r>
        <w:t>Buß</w:t>
      </w:r>
      <w:proofErr w:type="spellEnd"/>
      <w:r>
        <w:t xml:space="preserve"> halsstarrig bleiben.</w:t>
      </w:r>
    </w:p>
    <w:p w14:paraId="4CF16FE5" w14:textId="77777777" w:rsidR="00481D45" w:rsidRDefault="00481D45" w:rsidP="00481D45">
      <w:pPr>
        <w:pStyle w:val="StandardWeb"/>
      </w:pPr>
      <w:r>
        <w:t xml:space="preserve">Nun bin ich auch durch </w:t>
      </w:r>
      <w:proofErr w:type="spellStart"/>
      <w:r>
        <w:t>Sünd</w:t>
      </w:r>
      <w:proofErr w:type="spellEnd"/>
      <w:r>
        <w:t xml:space="preserve"> befleckt,</w:t>
      </w:r>
      <w:r>
        <w:br/>
        <w:t>Drum mich der göttlich Eifer schreckt,</w:t>
      </w:r>
      <w:r>
        <w:br/>
        <w:t xml:space="preserve">Mein Sünden kann ich nicht </w:t>
      </w:r>
      <w:proofErr w:type="spellStart"/>
      <w:r>
        <w:t>verhehln</w:t>
      </w:r>
      <w:proofErr w:type="spellEnd"/>
      <w:r>
        <w:t>,</w:t>
      </w:r>
      <w:r>
        <w:br/>
        <w:t xml:space="preserve">Die mich bei Tag und Nacht sehr </w:t>
      </w:r>
      <w:proofErr w:type="spellStart"/>
      <w:r>
        <w:t>quäln</w:t>
      </w:r>
      <w:proofErr w:type="spellEnd"/>
      <w:r>
        <w:t>,</w:t>
      </w:r>
      <w:r>
        <w:br/>
        <w:t>Wenn ich sie gleich verschweigen will,</w:t>
      </w:r>
      <w:r>
        <w:br/>
        <w:t>So ist nicht mein Gewissen still.</w:t>
      </w:r>
    </w:p>
    <w:p w14:paraId="655E817A" w14:textId="77777777" w:rsidR="00481D45" w:rsidRDefault="00481D45" w:rsidP="00481D45">
      <w:pPr>
        <w:pStyle w:val="StandardWeb"/>
      </w:pPr>
      <w:r>
        <w:t xml:space="preserve">Mein </w:t>
      </w:r>
      <w:proofErr w:type="spellStart"/>
      <w:r>
        <w:t>Sünd</w:t>
      </w:r>
      <w:proofErr w:type="spellEnd"/>
      <w:r>
        <w:t xml:space="preserve"> rauscht wie ein Wasserflut</w:t>
      </w:r>
      <w:r>
        <w:br/>
        <w:t>Und brennt doch wie ein Feuersglut.</w:t>
      </w:r>
      <w:r>
        <w:br/>
        <w:t>Sie klagt mich an vor Gotts Gericht</w:t>
      </w:r>
      <w:r>
        <w:br/>
        <w:t>Und über mich das Urteil spricht,</w:t>
      </w:r>
      <w:r>
        <w:br/>
        <w:t>Dringt drauf, ich sei verdammt zur Höll,</w:t>
      </w:r>
      <w:r>
        <w:br/>
        <w:t>Zu leiden Pein an Leib und Seel.</w:t>
      </w:r>
    </w:p>
    <w:p w14:paraId="759A04A0" w14:textId="77777777" w:rsidR="00481D45" w:rsidRDefault="00481D45" w:rsidP="00481D45">
      <w:pPr>
        <w:pStyle w:val="StandardWeb"/>
      </w:pPr>
      <w:r>
        <w:t xml:space="preserve">Sollt </w:t>
      </w:r>
      <w:proofErr w:type="spellStart"/>
      <w:r>
        <w:t>mirs</w:t>
      </w:r>
      <w:proofErr w:type="spellEnd"/>
      <w:r>
        <w:t xml:space="preserve"> nicht großen Schmerzen bringen</w:t>
      </w:r>
      <w:r>
        <w:br/>
        <w:t xml:space="preserve">Und manche heiße </w:t>
      </w:r>
      <w:proofErr w:type="spellStart"/>
      <w:r>
        <w:t>Zähr</w:t>
      </w:r>
      <w:proofErr w:type="spellEnd"/>
      <w:r>
        <w:t xml:space="preserve"> auszwingen?</w:t>
      </w:r>
      <w:r>
        <w:br/>
        <w:t>Freilich ists mir die größte Plag,</w:t>
      </w:r>
      <w:r>
        <w:br/>
        <w:t xml:space="preserve">Kein </w:t>
      </w:r>
      <w:proofErr w:type="spellStart"/>
      <w:r>
        <w:t>größern</w:t>
      </w:r>
      <w:proofErr w:type="spellEnd"/>
      <w:r>
        <w:t xml:space="preserve"> Kummer ich sonst trag:</w:t>
      </w:r>
      <w:r>
        <w:br/>
        <w:t>Ich kann nicht still noch ruhig sein</w:t>
      </w:r>
      <w:r>
        <w:br/>
        <w:t>Vor meines Herzens Angst und Pein.</w:t>
      </w:r>
    </w:p>
    <w:p w14:paraId="30B07020" w14:textId="77777777" w:rsidR="00481D45" w:rsidRDefault="00481D45" w:rsidP="00481D45">
      <w:pPr>
        <w:pStyle w:val="StandardWeb"/>
      </w:pPr>
      <w:r>
        <w:t xml:space="preserve">Nun ist </w:t>
      </w:r>
      <w:proofErr w:type="spellStart"/>
      <w:r>
        <w:t>mirs</w:t>
      </w:r>
      <w:proofErr w:type="spellEnd"/>
      <w:r>
        <w:t xml:space="preserve"> ja von Herzen leid,</w:t>
      </w:r>
      <w:r>
        <w:br/>
        <w:t xml:space="preserve">Weil ich durch </w:t>
      </w:r>
      <w:proofErr w:type="spellStart"/>
      <w:r>
        <w:t>Sünd</w:t>
      </w:r>
      <w:proofErr w:type="spellEnd"/>
      <w:r>
        <w:t xml:space="preserve"> von Gott bin weit.</w:t>
      </w:r>
      <w:r>
        <w:br/>
        <w:t>Wo soll ich armer Sünder hin,</w:t>
      </w:r>
      <w:r>
        <w:br/>
        <w:t xml:space="preserve">Weil ich so hoch </w:t>
      </w:r>
      <w:proofErr w:type="spellStart"/>
      <w:r>
        <w:t>geängstet</w:t>
      </w:r>
      <w:proofErr w:type="spellEnd"/>
      <w:r>
        <w:t xml:space="preserve"> bin?</w:t>
      </w:r>
      <w:r>
        <w:br/>
        <w:t xml:space="preserve">Wer will mich armen Menschen </w:t>
      </w:r>
      <w:proofErr w:type="spellStart"/>
      <w:r>
        <w:t>schützn</w:t>
      </w:r>
      <w:proofErr w:type="spellEnd"/>
      <w:r>
        <w:t>,</w:t>
      </w:r>
      <w:r>
        <w:br/>
        <w:t xml:space="preserve">Wenn Gottes Zorn tut gräulich </w:t>
      </w:r>
      <w:proofErr w:type="spellStart"/>
      <w:r>
        <w:t>blitzn</w:t>
      </w:r>
      <w:proofErr w:type="spellEnd"/>
      <w:r>
        <w:t>?</w:t>
      </w:r>
    </w:p>
    <w:p w14:paraId="7BCA5B28" w14:textId="77777777" w:rsidR="00481D45" w:rsidRDefault="00481D45" w:rsidP="00481D45">
      <w:pPr>
        <w:pStyle w:val="StandardWeb"/>
      </w:pPr>
      <w:r>
        <w:t>Herr Jesu Christ, du bist der Mann,</w:t>
      </w:r>
      <w:r>
        <w:br/>
        <w:t xml:space="preserve">Zu dem die Sünder Zuflucht </w:t>
      </w:r>
      <w:proofErr w:type="spellStart"/>
      <w:r>
        <w:t>han</w:t>
      </w:r>
      <w:proofErr w:type="spellEnd"/>
      <w:r>
        <w:t>,</w:t>
      </w:r>
      <w:r>
        <w:br/>
        <w:t>Weil du für uns getragen hast</w:t>
      </w:r>
      <w:r>
        <w:br/>
        <w:t>Des Kreuzes Pein und Todeslast,</w:t>
      </w:r>
      <w:r>
        <w:br/>
        <w:t xml:space="preserve">Die </w:t>
      </w:r>
      <w:proofErr w:type="spellStart"/>
      <w:r>
        <w:t>Sünd</w:t>
      </w:r>
      <w:proofErr w:type="spellEnd"/>
      <w:r>
        <w:t xml:space="preserve"> gedämpft und Gott versühnt</w:t>
      </w:r>
      <w:r>
        <w:br/>
        <w:t>Und uns das Himmelreich verdient.</w:t>
      </w:r>
    </w:p>
    <w:p w14:paraId="1D17FE13" w14:textId="77777777" w:rsidR="00481D45" w:rsidRDefault="00481D45" w:rsidP="00481D45">
      <w:pPr>
        <w:pStyle w:val="StandardWeb"/>
      </w:pPr>
      <w:r>
        <w:t>Du rufst den Sündern allzumal,</w:t>
      </w:r>
      <w:r>
        <w:br/>
        <w:t xml:space="preserve">Ihn </w:t>
      </w:r>
      <w:proofErr w:type="spellStart"/>
      <w:r>
        <w:t>Hülf</w:t>
      </w:r>
      <w:proofErr w:type="spellEnd"/>
      <w:r>
        <w:t xml:space="preserve"> zu tun vom Sündenfall;</w:t>
      </w:r>
      <w:r>
        <w:br/>
        <w:t xml:space="preserve">Du reichst ihn freundlich beide </w:t>
      </w:r>
      <w:proofErr w:type="spellStart"/>
      <w:r>
        <w:t>Händ</w:t>
      </w:r>
      <w:proofErr w:type="spellEnd"/>
      <w:r>
        <w:br/>
        <w:t xml:space="preserve">Beim Wort und </w:t>
      </w:r>
      <w:proofErr w:type="spellStart"/>
      <w:r>
        <w:t>teuern</w:t>
      </w:r>
      <w:proofErr w:type="spellEnd"/>
      <w:r>
        <w:t xml:space="preserve"> Sakrament,</w:t>
      </w:r>
      <w:r>
        <w:br/>
        <w:t xml:space="preserve">Sagst, wer an dich </w:t>
      </w:r>
      <w:proofErr w:type="spellStart"/>
      <w:r>
        <w:t>gläubt</w:t>
      </w:r>
      <w:proofErr w:type="spellEnd"/>
      <w:r>
        <w:t xml:space="preserve">, der soll </w:t>
      </w:r>
      <w:proofErr w:type="spellStart"/>
      <w:r>
        <w:t>lebn</w:t>
      </w:r>
      <w:proofErr w:type="spellEnd"/>
      <w:r>
        <w:t>,</w:t>
      </w:r>
      <w:r>
        <w:br/>
        <w:t xml:space="preserve">Ihm sind sein Sünden all </w:t>
      </w:r>
      <w:proofErr w:type="spellStart"/>
      <w:r>
        <w:t>vergebn</w:t>
      </w:r>
      <w:proofErr w:type="spellEnd"/>
      <w:r>
        <w:t>.</w:t>
      </w:r>
    </w:p>
    <w:p w14:paraId="3C7AF226" w14:textId="06E052E5" w:rsidR="00481D45" w:rsidRDefault="00481D45" w:rsidP="00481D45">
      <w:pPr>
        <w:pStyle w:val="StandardWeb"/>
      </w:pPr>
      <w:r>
        <w:t>Drum komm ich auch, o Herr, vor dich:</w:t>
      </w:r>
      <w:r>
        <w:br/>
        <w:t xml:space="preserve">Ich bitt, schau mich an </w:t>
      </w:r>
      <w:proofErr w:type="spellStart"/>
      <w:r>
        <w:t>gnädiglich</w:t>
      </w:r>
      <w:proofErr w:type="spellEnd"/>
      <w:r>
        <w:t>,</w:t>
      </w:r>
      <w:r>
        <w:br/>
        <w:t>Vernimm mein Not, gewähr mein Bitt,</w:t>
      </w:r>
      <w:r>
        <w:br/>
        <w:t xml:space="preserve">Weil ich vor dir mein Herz </w:t>
      </w:r>
      <w:proofErr w:type="spellStart"/>
      <w:r>
        <w:t>ausschütt</w:t>
      </w:r>
      <w:proofErr w:type="spellEnd"/>
      <w:r>
        <w:t>.</w:t>
      </w:r>
      <w:r>
        <w:br/>
        <w:t>Zu dir allein in dieser Welt</w:t>
      </w:r>
      <w:r>
        <w:br/>
        <w:t>Hab ich mein Hoffnung ganz gestellt.</w:t>
      </w:r>
    </w:p>
    <w:p w14:paraId="53A86E13" w14:textId="77777777" w:rsidR="00481D45" w:rsidRDefault="00481D45" w:rsidP="00481D45">
      <w:pPr>
        <w:pStyle w:val="StandardWeb"/>
      </w:pPr>
      <w:r>
        <w:t xml:space="preserve">Gleichwie ein Hirsch </w:t>
      </w:r>
      <w:proofErr w:type="spellStart"/>
      <w:r>
        <w:t>nachm</w:t>
      </w:r>
      <w:proofErr w:type="spellEnd"/>
      <w:r>
        <w:t xml:space="preserve"> Schlangenstreit</w:t>
      </w:r>
      <w:r>
        <w:br/>
        <w:t>Nach frischem Wasser gellt und schreit,</w:t>
      </w:r>
      <w:r>
        <w:br/>
        <w:t>So ruft mein arme Seel nach dir,</w:t>
      </w:r>
      <w:r>
        <w:br/>
        <w:t xml:space="preserve">Nach </w:t>
      </w:r>
      <w:proofErr w:type="spellStart"/>
      <w:r>
        <w:t>deim</w:t>
      </w:r>
      <w:proofErr w:type="spellEnd"/>
      <w:r>
        <w:t xml:space="preserve"> Trost steht all mein Begier:</w:t>
      </w:r>
      <w:r>
        <w:br/>
        <w:t>Vor Gottes Grimm und Zorn mich deck,</w:t>
      </w:r>
      <w:r>
        <w:br/>
        <w:t xml:space="preserve">Und </w:t>
      </w:r>
      <w:proofErr w:type="spellStart"/>
      <w:r>
        <w:t>tröst</w:t>
      </w:r>
      <w:proofErr w:type="spellEnd"/>
      <w:r>
        <w:t xml:space="preserve"> mich, dass ich nicht erschreck.</w:t>
      </w:r>
    </w:p>
    <w:p w14:paraId="7F93B9AC" w14:textId="77777777" w:rsidR="00481D45" w:rsidRDefault="00481D45" w:rsidP="00481D45">
      <w:pPr>
        <w:pStyle w:val="StandardWeb"/>
      </w:pPr>
      <w:r>
        <w:t xml:space="preserve">Mein </w:t>
      </w:r>
      <w:proofErr w:type="spellStart"/>
      <w:r>
        <w:t>Sünd</w:t>
      </w:r>
      <w:proofErr w:type="spellEnd"/>
      <w:r>
        <w:t xml:space="preserve"> hat zwar kein Maß noch Ziel,</w:t>
      </w:r>
      <w:r>
        <w:br/>
        <w:t>Doch ist bei Gott der Gnaden viel;</w:t>
      </w:r>
      <w:r>
        <w:br/>
        <w:t xml:space="preserve">Du hast mir Heil und </w:t>
      </w:r>
      <w:proofErr w:type="spellStart"/>
      <w:r>
        <w:t>Hülf</w:t>
      </w:r>
      <w:proofErr w:type="spellEnd"/>
      <w:r>
        <w:t xml:space="preserve"> erworben,</w:t>
      </w:r>
      <w:r>
        <w:br/>
        <w:t>Mach gut, was an mir ist verdorben.</w:t>
      </w:r>
      <w:r>
        <w:br/>
        <w:t>Vom Unflat mach mich schön und rein,</w:t>
      </w:r>
      <w:r>
        <w:br/>
        <w:t xml:space="preserve">Dass ich </w:t>
      </w:r>
      <w:proofErr w:type="spellStart"/>
      <w:r>
        <w:t>mög</w:t>
      </w:r>
      <w:proofErr w:type="spellEnd"/>
      <w:r>
        <w:t xml:space="preserve"> Gott gefällig sein.</w:t>
      </w:r>
    </w:p>
    <w:p w14:paraId="6146F577" w14:textId="77777777" w:rsidR="00481D45" w:rsidRDefault="00481D45" w:rsidP="00481D45">
      <w:pPr>
        <w:pStyle w:val="StandardWeb"/>
      </w:pPr>
      <w:r>
        <w:t xml:space="preserve">Das Zornfeuer dämpf, dass </w:t>
      </w:r>
      <w:proofErr w:type="spellStart"/>
      <w:r>
        <w:t>michs</w:t>
      </w:r>
      <w:proofErr w:type="spellEnd"/>
      <w:r>
        <w:t xml:space="preserve"> nicht brenn,</w:t>
      </w:r>
      <w:r>
        <w:br/>
        <w:t>Dass ich nicht ins Verderben renn;</w:t>
      </w:r>
      <w:r>
        <w:br/>
      </w:r>
      <w:proofErr w:type="spellStart"/>
      <w:r>
        <w:t>Errett</w:t>
      </w:r>
      <w:proofErr w:type="spellEnd"/>
      <w:r>
        <w:t xml:space="preserve"> mich, dass ich nicht versink,</w:t>
      </w:r>
      <w:r>
        <w:br/>
        <w:t>Noch in der Sünden Pfuhl ertrink;</w:t>
      </w:r>
      <w:r>
        <w:br/>
        <w:t>Versühn den Grimm, nur Frieden schaff,</w:t>
      </w:r>
      <w:r>
        <w:br/>
        <w:t xml:space="preserve">Dass mich der Satan nicht </w:t>
      </w:r>
      <w:proofErr w:type="spellStart"/>
      <w:r>
        <w:t>hinraff</w:t>
      </w:r>
      <w:proofErr w:type="spellEnd"/>
      <w:r>
        <w:t>.</w:t>
      </w:r>
    </w:p>
    <w:p w14:paraId="7A43CB57" w14:textId="77777777" w:rsidR="00481D45" w:rsidRDefault="00481D45" w:rsidP="00481D45">
      <w:pPr>
        <w:pStyle w:val="StandardWeb"/>
      </w:pPr>
      <w:r>
        <w:t>Mein Kräfte stärk, mein Seel mir lab,</w:t>
      </w:r>
      <w:r>
        <w:br/>
        <w:t>Dass ich durch dich Erquickung hab;</w:t>
      </w:r>
      <w:r>
        <w:br/>
        <w:t>Dein Gnad all mein Gebrechen heil,</w:t>
      </w:r>
      <w:r>
        <w:br/>
        <w:t>Dass mich der Tod nicht übereil;</w:t>
      </w:r>
      <w:r>
        <w:br/>
        <w:t>Im Tod mein Glauben stärk und mehr,</w:t>
      </w:r>
      <w:r>
        <w:br/>
        <w:t>Dass ich dich mit mein Sterben ehr.</w:t>
      </w:r>
    </w:p>
    <w:p w14:paraId="15DCC524" w14:textId="77777777" w:rsidR="00481D45" w:rsidRDefault="00481D45" w:rsidP="00481D45">
      <w:pPr>
        <w:pStyle w:val="StandardWeb"/>
      </w:pPr>
      <w:r>
        <w:t>Wenn du wirst kommen zum Gericht,</w:t>
      </w:r>
      <w:r>
        <w:br/>
        <w:t xml:space="preserve">So weis mich nicht von </w:t>
      </w:r>
      <w:proofErr w:type="spellStart"/>
      <w:r>
        <w:t>deim</w:t>
      </w:r>
      <w:proofErr w:type="spellEnd"/>
      <w:r>
        <w:t xml:space="preserve"> Gesicht,</w:t>
      </w:r>
      <w:r>
        <w:br/>
        <w:t>Bedeck und dämpf mein Sünden gar,</w:t>
      </w:r>
      <w:r>
        <w:br/>
        <w:t>Dass sie nicht werden offenbar,</w:t>
      </w:r>
      <w:r>
        <w:br/>
        <w:t xml:space="preserve">Lass all mein </w:t>
      </w:r>
      <w:proofErr w:type="spellStart"/>
      <w:r>
        <w:t>Sünd</w:t>
      </w:r>
      <w:proofErr w:type="spellEnd"/>
      <w:r>
        <w:t xml:space="preserve"> verborgen sein</w:t>
      </w:r>
      <w:r>
        <w:br/>
        <w:t>Vor Engeln und Erzengelein.</w:t>
      </w:r>
    </w:p>
    <w:p w14:paraId="5183A55B" w14:textId="77777777" w:rsidR="00481D45" w:rsidRDefault="00481D45" w:rsidP="00481D45">
      <w:pPr>
        <w:pStyle w:val="StandardWeb"/>
      </w:pPr>
      <w:r>
        <w:t>Sprich mich von allen Sünden frei,</w:t>
      </w:r>
      <w:r>
        <w:br/>
        <w:t>Dass ich gerecht und selig sei.</w:t>
      </w:r>
      <w:r>
        <w:br/>
        <w:t xml:space="preserve">In </w:t>
      </w:r>
      <w:proofErr w:type="spellStart"/>
      <w:r>
        <w:t>deim</w:t>
      </w:r>
      <w:proofErr w:type="spellEnd"/>
      <w:r>
        <w:t xml:space="preserve"> Gericht mich nicht verdamm,</w:t>
      </w:r>
      <w:r>
        <w:br/>
        <w:t xml:space="preserve">Verstoß mich nicht zur </w:t>
      </w:r>
      <w:proofErr w:type="spellStart"/>
      <w:r>
        <w:t>höllschen</w:t>
      </w:r>
      <w:proofErr w:type="spellEnd"/>
      <w:r>
        <w:t xml:space="preserve"> </w:t>
      </w:r>
      <w:proofErr w:type="spellStart"/>
      <w:r>
        <w:t>Flamm</w:t>
      </w:r>
      <w:proofErr w:type="spellEnd"/>
      <w:r>
        <w:t>;</w:t>
      </w:r>
      <w:r>
        <w:br/>
        <w:t>Mein Leib und Seel in Himmel heb,</w:t>
      </w:r>
      <w:r>
        <w:br/>
        <w:t>Dass ich bei dir in Freuden leb.</w:t>
      </w:r>
    </w:p>
    <w:p w14:paraId="426B8580" w14:textId="77777777" w:rsidR="00481D45" w:rsidRDefault="00481D45" w:rsidP="00481D45">
      <w:pPr>
        <w:pStyle w:val="StandardWeb"/>
      </w:pPr>
      <w:r>
        <w:t>Amen.</w:t>
      </w:r>
    </w:p>
    <w:p w14:paraId="51DB4963" w14:textId="77777777" w:rsidR="0067613A" w:rsidRDefault="0067613A" w:rsidP="0067613A">
      <w:pPr>
        <w:pStyle w:val="berschrift1"/>
      </w:pPr>
      <w:r>
        <w:t>Jesu, du edler Osterfürst</w:t>
      </w:r>
    </w:p>
    <w:p w14:paraId="649B3B19" w14:textId="77777777" w:rsidR="0067613A" w:rsidRPr="0067613A" w:rsidRDefault="0067613A" w:rsidP="0067613A">
      <w:pPr>
        <w:rPr>
          <w:b/>
        </w:rPr>
      </w:pPr>
      <w:r w:rsidRPr="0067613A">
        <w:rPr>
          <w:b/>
        </w:rPr>
        <w:t xml:space="preserve">Am H. Ostertage. Aus dem </w:t>
      </w:r>
      <w:proofErr w:type="spellStart"/>
      <w:r w:rsidRPr="0067613A">
        <w:rPr>
          <w:b/>
        </w:rPr>
        <w:t>Evangel</w:t>
      </w:r>
      <w:proofErr w:type="spellEnd"/>
      <w:r w:rsidRPr="0067613A">
        <w:rPr>
          <w:b/>
        </w:rPr>
        <w:t>. Marc. 15.</w:t>
      </w:r>
    </w:p>
    <w:p w14:paraId="323709A5" w14:textId="77777777" w:rsidR="0067613A" w:rsidRDefault="0067613A" w:rsidP="0067613A">
      <w:pPr>
        <w:pStyle w:val="StandardWeb"/>
      </w:pPr>
      <w:r>
        <w:rPr>
          <w:rStyle w:val="Fett"/>
        </w:rPr>
        <w:t>Von der Auferstehung Jesu Christi</w:t>
      </w:r>
    </w:p>
    <w:p w14:paraId="0479D770" w14:textId="77777777" w:rsidR="0067613A" w:rsidRDefault="0067613A" w:rsidP="0067613A">
      <w:pPr>
        <w:pStyle w:val="StandardWeb"/>
      </w:pPr>
      <w:r>
        <w:t>Jesu, du edler Osterfürst,</w:t>
      </w:r>
      <w:r>
        <w:br/>
        <w:t>Der du die ganze Welt regierst,</w:t>
      </w:r>
      <w:r>
        <w:br/>
        <w:t>Du hast uns Lieb und Treu beweist,</w:t>
      </w:r>
      <w:r>
        <w:br/>
        <w:t xml:space="preserve">Weil du uns Beistand hast </w:t>
      </w:r>
      <w:proofErr w:type="spellStart"/>
      <w:r>
        <w:t>geleist</w:t>
      </w:r>
      <w:proofErr w:type="spellEnd"/>
      <w:r>
        <w:t>.</w:t>
      </w:r>
    </w:p>
    <w:p w14:paraId="514A84A8" w14:textId="77777777" w:rsidR="0067613A" w:rsidRDefault="0067613A" w:rsidP="0067613A">
      <w:pPr>
        <w:pStyle w:val="StandardWeb"/>
      </w:pPr>
      <w:r>
        <w:t>Ich dank dir für den schweren Krieg,</w:t>
      </w:r>
      <w:r>
        <w:br/>
        <w:t>Darin du hast erlangt den Sieg,</w:t>
      </w:r>
      <w:r>
        <w:br/>
        <w:t xml:space="preserve">Und bist von Toten </w:t>
      </w:r>
      <w:proofErr w:type="spellStart"/>
      <w:r>
        <w:t>auferstandn</w:t>
      </w:r>
      <w:proofErr w:type="spellEnd"/>
      <w:r>
        <w:t>;</w:t>
      </w:r>
      <w:r>
        <w:br/>
        <w:t xml:space="preserve">Drum ist Trost, </w:t>
      </w:r>
      <w:proofErr w:type="spellStart"/>
      <w:r>
        <w:t>Hülf</w:t>
      </w:r>
      <w:proofErr w:type="spellEnd"/>
      <w:r>
        <w:t xml:space="preserve"> und Heil </w:t>
      </w:r>
      <w:proofErr w:type="spellStart"/>
      <w:r>
        <w:t>vorhandn</w:t>
      </w:r>
      <w:proofErr w:type="spellEnd"/>
      <w:r>
        <w:t>.</w:t>
      </w:r>
    </w:p>
    <w:p w14:paraId="32CFF7E0" w14:textId="77777777" w:rsidR="0067613A" w:rsidRDefault="0067613A" w:rsidP="0067613A">
      <w:pPr>
        <w:pStyle w:val="StandardWeb"/>
      </w:pPr>
      <w:r>
        <w:t xml:space="preserve">Du hast für unser </w:t>
      </w:r>
      <w:proofErr w:type="spellStart"/>
      <w:r>
        <w:t>Sünd</w:t>
      </w:r>
      <w:proofErr w:type="spellEnd"/>
      <w:r>
        <w:t xml:space="preserve"> gebüßt,</w:t>
      </w:r>
      <w:r>
        <w:br/>
        <w:t>Darum der Mensch gereinigt ist;</w:t>
      </w:r>
      <w:r>
        <w:br/>
        <w:t>Du hast geschwächt des Todes Macht</w:t>
      </w:r>
      <w:r>
        <w:br/>
        <w:t>Und uns das Leben wieder bracht.</w:t>
      </w:r>
    </w:p>
    <w:p w14:paraId="6F6513DB" w14:textId="77777777" w:rsidR="0067613A" w:rsidRDefault="0067613A" w:rsidP="0067613A">
      <w:pPr>
        <w:pStyle w:val="StandardWeb"/>
      </w:pPr>
      <w:r>
        <w:t>Du hast des Teufels Reich zerstört,</w:t>
      </w:r>
      <w:r>
        <w:br/>
        <w:t>Drum man dich billig lobt und ehrt;</w:t>
      </w:r>
      <w:r>
        <w:br/>
        <w:t>Die Hüll zerbrochen und zu gut,</w:t>
      </w:r>
      <w:r>
        <w:br/>
        <w:t xml:space="preserve">Dass uns nicht brennt die </w:t>
      </w:r>
      <w:proofErr w:type="spellStart"/>
      <w:r>
        <w:t>höllsche</w:t>
      </w:r>
      <w:proofErr w:type="spellEnd"/>
      <w:r>
        <w:t xml:space="preserve"> Glut.</w:t>
      </w:r>
    </w:p>
    <w:p w14:paraId="13B79D57" w14:textId="77777777" w:rsidR="0067613A" w:rsidRDefault="0067613A" w:rsidP="0067613A">
      <w:pPr>
        <w:pStyle w:val="StandardWeb"/>
      </w:pPr>
      <w:r>
        <w:t>Du hast uns durch dein Kreuz und Tod</w:t>
      </w:r>
      <w:r>
        <w:br/>
        <w:t>Befreit von aller Angst und Not</w:t>
      </w:r>
      <w:r>
        <w:br/>
        <w:t xml:space="preserve">Und schaffest durch dein </w:t>
      </w:r>
      <w:proofErr w:type="spellStart"/>
      <w:r>
        <w:t>Auferstehn</w:t>
      </w:r>
      <w:proofErr w:type="spellEnd"/>
      <w:r>
        <w:t>,</w:t>
      </w:r>
      <w:r>
        <w:br/>
        <w:t xml:space="preserve">Dass wir vom Tod zum Leben </w:t>
      </w:r>
      <w:proofErr w:type="spellStart"/>
      <w:r>
        <w:t>gehn</w:t>
      </w:r>
      <w:proofErr w:type="spellEnd"/>
      <w:r>
        <w:t>.</w:t>
      </w:r>
    </w:p>
    <w:p w14:paraId="061BD1EC" w14:textId="77777777" w:rsidR="0067613A" w:rsidRDefault="0067613A" w:rsidP="0067613A">
      <w:pPr>
        <w:pStyle w:val="StandardWeb"/>
      </w:pPr>
      <w:r>
        <w:t>Ich bitt: Hilf, dass ich halten mag,</w:t>
      </w:r>
      <w:r>
        <w:br/>
        <w:t xml:space="preserve">Wie </w:t>
      </w:r>
      <w:proofErr w:type="spellStart"/>
      <w:r>
        <w:t>sichs</w:t>
      </w:r>
      <w:proofErr w:type="spellEnd"/>
      <w:r>
        <w:t xml:space="preserve"> gebührt, den Ostertag,</w:t>
      </w:r>
      <w:r>
        <w:br/>
        <w:t>Dass ich Verlangen nach dir hab,</w:t>
      </w:r>
      <w:r>
        <w:br/>
        <w:t>Dich brünstig such beim Ostergrab.</w:t>
      </w:r>
    </w:p>
    <w:p w14:paraId="745110DD" w14:textId="77777777" w:rsidR="0067613A" w:rsidRDefault="0067613A" w:rsidP="0067613A">
      <w:pPr>
        <w:pStyle w:val="StandardWeb"/>
      </w:pPr>
      <w:r>
        <w:t>Breit aus dein Glanz, du Ostersonn,</w:t>
      </w:r>
      <w:r>
        <w:br/>
        <w:t xml:space="preserve">Gib unserm Herzen Freud und </w:t>
      </w:r>
      <w:proofErr w:type="spellStart"/>
      <w:r>
        <w:t>Wonn</w:t>
      </w:r>
      <w:proofErr w:type="spellEnd"/>
      <w:r>
        <w:t>,</w:t>
      </w:r>
      <w:r>
        <w:br/>
      </w:r>
      <w:proofErr w:type="spellStart"/>
      <w:r>
        <w:t>Zertreib</w:t>
      </w:r>
      <w:proofErr w:type="spellEnd"/>
      <w:r>
        <w:t xml:space="preserve"> die </w:t>
      </w:r>
      <w:proofErr w:type="spellStart"/>
      <w:r>
        <w:t>Dünst</w:t>
      </w:r>
      <w:proofErr w:type="spellEnd"/>
      <w:r>
        <w:t xml:space="preserve"> der falschen Lehr,</w:t>
      </w:r>
      <w:r>
        <w:br/>
        <w:t>Die Sünder durch dein Kraft bekehr.</w:t>
      </w:r>
    </w:p>
    <w:p w14:paraId="6500EF16" w14:textId="77777777" w:rsidR="0067613A" w:rsidRDefault="0067613A" w:rsidP="0067613A">
      <w:pPr>
        <w:pStyle w:val="StandardWeb"/>
      </w:pPr>
      <w:r>
        <w:t>Lass in meins finstern Herzens Schrein</w:t>
      </w:r>
      <w:r>
        <w:br/>
        <w:t>Stark blicken deiner Gnaden Schein,</w:t>
      </w:r>
      <w:r>
        <w:br/>
        <w:t>Dass ich im Glauben dich erkenn,</w:t>
      </w:r>
      <w:r>
        <w:br/>
        <w:t>Dich meinen Osterherren nenn.</w:t>
      </w:r>
    </w:p>
    <w:p w14:paraId="6FE1021F" w14:textId="77777777" w:rsidR="0067613A" w:rsidRDefault="0067613A" w:rsidP="0067613A">
      <w:pPr>
        <w:pStyle w:val="StandardWeb"/>
      </w:pPr>
      <w:r>
        <w:t>Hilf auch, dass ich dein Engel find,</w:t>
      </w:r>
      <w:r>
        <w:br/>
        <w:t xml:space="preserve">Der mir den </w:t>
      </w:r>
      <w:proofErr w:type="spellStart"/>
      <w:r>
        <w:t>Osterfried</w:t>
      </w:r>
      <w:proofErr w:type="spellEnd"/>
      <w:r>
        <w:t xml:space="preserve"> </w:t>
      </w:r>
      <w:proofErr w:type="spellStart"/>
      <w:r>
        <w:t>verkünd</w:t>
      </w:r>
      <w:proofErr w:type="spellEnd"/>
      <w:r>
        <w:t>,</w:t>
      </w:r>
      <w:r>
        <w:br/>
        <w:t>Dass ich erlange Trost und Freud</w:t>
      </w:r>
      <w:r>
        <w:br/>
        <w:t>Zu meiner Seelen Seligkeit.</w:t>
      </w:r>
    </w:p>
    <w:p w14:paraId="261B4504" w14:textId="77777777" w:rsidR="0067613A" w:rsidRDefault="0067613A" w:rsidP="0067613A">
      <w:pPr>
        <w:pStyle w:val="StandardWeb"/>
      </w:pPr>
      <w:r>
        <w:t>Dein guter Geist mich wacker mach,</w:t>
      </w:r>
      <w:r>
        <w:br/>
        <w:t xml:space="preserve">Schlief ich durch </w:t>
      </w:r>
      <w:proofErr w:type="spellStart"/>
      <w:r>
        <w:t>Sünd</w:t>
      </w:r>
      <w:proofErr w:type="spellEnd"/>
      <w:r>
        <w:t>, dass ich erwach,</w:t>
      </w:r>
      <w:r>
        <w:br/>
        <w:t xml:space="preserve">Von allen Sünden </w:t>
      </w:r>
      <w:proofErr w:type="spellStart"/>
      <w:r>
        <w:t>aufersteh</w:t>
      </w:r>
      <w:proofErr w:type="spellEnd"/>
      <w:r>
        <w:t>,</w:t>
      </w:r>
      <w:r>
        <w:br/>
        <w:t xml:space="preserve">Im neuen Leben </w:t>
      </w:r>
      <w:proofErr w:type="spellStart"/>
      <w:r>
        <w:t>einhergeh</w:t>
      </w:r>
      <w:proofErr w:type="spellEnd"/>
      <w:r>
        <w:t>.</w:t>
      </w:r>
    </w:p>
    <w:p w14:paraId="7F3377B3" w14:textId="77777777" w:rsidR="0067613A" w:rsidRDefault="0067613A" w:rsidP="0067613A">
      <w:pPr>
        <w:pStyle w:val="StandardWeb"/>
      </w:pPr>
      <w:r>
        <w:t>Und wenn du kommst am jüngsten Tag,</w:t>
      </w:r>
      <w:r>
        <w:br/>
        <w:t>So nimm den Stein von meinem Grab,</w:t>
      </w:r>
      <w:r>
        <w:br/>
        <w:t>Mit Freuden mich vom Tod erweck,</w:t>
      </w:r>
      <w:r>
        <w:br/>
        <w:t>Dass dein Gericht mich nicht erschreck.</w:t>
      </w:r>
    </w:p>
    <w:p w14:paraId="748418A4" w14:textId="77777777" w:rsidR="0067613A" w:rsidRDefault="0067613A" w:rsidP="0067613A">
      <w:pPr>
        <w:pStyle w:val="StandardWeb"/>
      </w:pPr>
      <w:r>
        <w:t>Führ mich am großen Ostertag</w:t>
      </w:r>
      <w:r>
        <w:br/>
        <w:t xml:space="preserve">Ins Himmelreich </w:t>
      </w:r>
      <w:proofErr w:type="spellStart"/>
      <w:r>
        <w:t>ohn</w:t>
      </w:r>
      <w:proofErr w:type="spellEnd"/>
      <w:r>
        <w:t xml:space="preserve"> alle Klag,</w:t>
      </w:r>
      <w:r>
        <w:br/>
        <w:t>Lass mich sein ewig guter Ding,</w:t>
      </w:r>
      <w:r>
        <w:br/>
        <w:t>Dass ich dir Osterlieder sing.</w:t>
      </w:r>
    </w:p>
    <w:p w14:paraId="1B1E00E6" w14:textId="77777777" w:rsidR="0067613A" w:rsidRDefault="0067613A" w:rsidP="0067613A">
      <w:pPr>
        <w:pStyle w:val="berschrift1"/>
      </w:pPr>
      <w:r>
        <w:t xml:space="preserve">Jesu, mein Herz ich zu dir </w:t>
      </w:r>
      <w:proofErr w:type="spellStart"/>
      <w:r>
        <w:t>richt</w:t>
      </w:r>
      <w:proofErr w:type="spellEnd"/>
    </w:p>
    <w:p w14:paraId="6915457A" w14:textId="77777777" w:rsidR="0067613A" w:rsidRPr="0067613A" w:rsidRDefault="0067613A" w:rsidP="0067613A">
      <w:pPr>
        <w:rPr>
          <w:b/>
        </w:rPr>
      </w:pPr>
      <w:r w:rsidRPr="0067613A">
        <w:rPr>
          <w:b/>
        </w:rPr>
        <w:t>Am andern Sonntage des Advents aus dem Evangelio Luc. 21.</w:t>
      </w:r>
    </w:p>
    <w:p w14:paraId="701755EC" w14:textId="77777777" w:rsidR="0067613A" w:rsidRDefault="0067613A" w:rsidP="0067613A">
      <w:pPr>
        <w:pStyle w:val="StandardWeb"/>
      </w:pPr>
      <w:r>
        <w:rPr>
          <w:rStyle w:val="Fett"/>
        </w:rPr>
        <w:t>Von der Zukunft Christi zum jüngsten Gericht.</w:t>
      </w:r>
    </w:p>
    <w:p w14:paraId="4A48418F" w14:textId="77777777" w:rsidR="0067613A" w:rsidRDefault="0067613A" w:rsidP="0067613A">
      <w:pPr>
        <w:pStyle w:val="StandardWeb"/>
      </w:pPr>
      <w:r>
        <w:t xml:space="preserve">Jesu, mein Herz ich zu dir </w:t>
      </w:r>
      <w:proofErr w:type="spellStart"/>
      <w:r>
        <w:t>richt</w:t>
      </w:r>
      <w:proofErr w:type="spellEnd"/>
      <w:r>
        <w:t>,</w:t>
      </w:r>
      <w:r>
        <w:br/>
        <w:t>Weil du zeugst offenbar,</w:t>
      </w:r>
      <w:r>
        <w:br/>
        <w:t xml:space="preserve">Dass du </w:t>
      </w:r>
      <w:proofErr w:type="spellStart"/>
      <w:r>
        <w:t>wollst</w:t>
      </w:r>
      <w:proofErr w:type="spellEnd"/>
      <w:r>
        <w:t xml:space="preserve"> kommen zum Gericht</w:t>
      </w:r>
      <w:r>
        <w:br/>
        <w:t>Mit großer Engel Schar.</w:t>
      </w:r>
      <w:r>
        <w:br/>
        <w:t>Die Zeichen schon vorhanden sind</w:t>
      </w:r>
      <w:r>
        <w:br/>
        <w:t>An Sonnen, Mond und Stern;</w:t>
      </w:r>
      <w:r>
        <w:br/>
        <w:t xml:space="preserve">Man spürts am Wasser, </w:t>
      </w:r>
      <w:proofErr w:type="spellStart"/>
      <w:r>
        <w:t>Erd</w:t>
      </w:r>
      <w:proofErr w:type="spellEnd"/>
      <w:r>
        <w:t xml:space="preserve"> und Wind,</w:t>
      </w:r>
      <w:r>
        <w:br/>
        <w:t>Dass dein Tag nicht sein fern.</w:t>
      </w:r>
    </w:p>
    <w:p w14:paraId="5107EA7B" w14:textId="77777777" w:rsidR="0067613A" w:rsidRDefault="0067613A" w:rsidP="0067613A">
      <w:pPr>
        <w:pStyle w:val="StandardWeb"/>
      </w:pPr>
      <w:r>
        <w:t>Ach Herr, schau an die große Not,</w:t>
      </w:r>
      <w:r>
        <w:br/>
        <w:t>Wie falsche Lehr reißt ein;</w:t>
      </w:r>
      <w:r>
        <w:br/>
        <w:t>Dein Wort ist böser Leute Spott,</w:t>
      </w:r>
      <w:r>
        <w:br/>
        <w:t>Das bringt den Frommen Pein.</w:t>
      </w:r>
      <w:r>
        <w:br/>
        <w:t xml:space="preserve">Krieg, </w:t>
      </w:r>
      <w:proofErr w:type="spellStart"/>
      <w:r>
        <w:t>Teurung</w:t>
      </w:r>
      <w:proofErr w:type="spellEnd"/>
      <w:r>
        <w:t>, Pest sich mächtig regt,</w:t>
      </w:r>
      <w:r>
        <w:br/>
        <w:t>Die Frommen sind geplagt,</w:t>
      </w:r>
      <w:r>
        <w:br/>
        <w:t>Des Himmels Kräfte sind bewegt, –</w:t>
      </w:r>
      <w:r>
        <w:br/>
      </w:r>
      <w:proofErr w:type="spellStart"/>
      <w:r>
        <w:t>Drob</w:t>
      </w:r>
      <w:proofErr w:type="spellEnd"/>
      <w:r>
        <w:t xml:space="preserve"> manch Herz heftig zagt.</w:t>
      </w:r>
    </w:p>
    <w:p w14:paraId="37BB613A" w14:textId="77777777" w:rsidR="0067613A" w:rsidRDefault="0067613A" w:rsidP="0067613A">
      <w:pPr>
        <w:pStyle w:val="StandardWeb"/>
      </w:pPr>
      <w:r>
        <w:t>Die ganze Welt jetzt kracht und bricht,</w:t>
      </w:r>
      <w:r>
        <w:br/>
        <w:t>Den Menschen ist sehr bang;</w:t>
      </w:r>
      <w:r>
        <w:br/>
        <w:t>Dass Jedermann mit Kummer spricht:</w:t>
      </w:r>
      <w:r>
        <w:br/>
        <w:t xml:space="preserve">So kanns </w:t>
      </w:r>
      <w:proofErr w:type="spellStart"/>
      <w:r>
        <w:t>bestehn</w:t>
      </w:r>
      <w:proofErr w:type="spellEnd"/>
      <w:r>
        <w:t xml:space="preserve"> nicht lang.</w:t>
      </w:r>
      <w:r>
        <w:br/>
        <w:t>Drum brich hervor, du himmlisch Sonn,</w:t>
      </w:r>
      <w:r>
        <w:br/>
        <w:t>Die Wolken stracks durchdring,</w:t>
      </w:r>
      <w:r>
        <w:br/>
        <w:t xml:space="preserve">Und uns herab </w:t>
      </w:r>
      <w:proofErr w:type="spellStart"/>
      <w:r>
        <w:t>vons</w:t>
      </w:r>
      <w:proofErr w:type="spellEnd"/>
      <w:r>
        <w:t xml:space="preserve"> Himmels Thron</w:t>
      </w:r>
      <w:r>
        <w:br/>
        <w:t>Den neuen Sommer bring.</w:t>
      </w:r>
    </w:p>
    <w:p w14:paraId="2A8DC12B" w14:textId="77777777" w:rsidR="0067613A" w:rsidRDefault="0067613A" w:rsidP="0067613A">
      <w:pPr>
        <w:pStyle w:val="StandardWeb"/>
      </w:pPr>
      <w:r>
        <w:t xml:space="preserve">Sieh an die Not und komm </w:t>
      </w:r>
      <w:proofErr w:type="spellStart"/>
      <w:r>
        <w:t>behend</w:t>
      </w:r>
      <w:proofErr w:type="spellEnd"/>
      <w:r>
        <w:t>,</w:t>
      </w:r>
      <w:r>
        <w:br/>
        <w:t>Uns wie der Blitz erschein;</w:t>
      </w:r>
      <w:r>
        <w:br/>
        <w:t>Ja komm, Herr Jesu, mach ein End,</w:t>
      </w:r>
      <w:r>
        <w:br/>
        <w:t>Weil wir so elend sein.</w:t>
      </w:r>
      <w:r>
        <w:br/>
        <w:t>Erlös uns durch dein Gütigkeit</w:t>
      </w:r>
      <w:r>
        <w:br/>
        <w:t>Aus diesem Jammertal,</w:t>
      </w:r>
      <w:r>
        <w:br/>
        <w:t>Und zeig uns deine Herrlichkeit</w:t>
      </w:r>
      <w:r>
        <w:br/>
        <w:t>Droben ins Himmels Saal.</w:t>
      </w:r>
    </w:p>
    <w:p w14:paraId="1B3852F5" w14:textId="77777777" w:rsidR="0067613A" w:rsidRDefault="0067613A" w:rsidP="0067613A">
      <w:pPr>
        <w:pStyle w:val="StandardWeb"/>
      </w:pPr>
      <w:r>
        <w:t>Hilf uns, dass wir stets wacker sein,</w:t>
      </w:r>
      <w:r>
        <w:br/>
        <w:t>Die Häupter heben auf,</w:t>
      </w:r>
      <w:r>
        <w:br/>
        <w:t>Und uns von Sünden halten rein</w:t>
      </w:r>
      <w:r>
        <w:br/>
        <w:t>Im ganzen Lebenslauf.</w:t>
      </w:r>
      <w:r>
        <w:br/>
        <w:t>Das Herz bei uns in der Gefahr</w:t>
      </w:r>
      <w:r>
        <w:br/>
        <w:t>Zur Andacht treib und reiz,</w:t>
      </w:r>
      <w:r>
        <w:br/>
        <w:t xml:space="preserve">Vor Völlerei uns all </w:t>
      </w:r>
      <w:proofErr w:type="spellStart"/>
      <w:r>
        <w:t>bewahr</w:t>
      </w:r>
      <w:proofErr w:type="spellEnd"/>
      <w:r>
        <w:t>,</w:t>
      </w:r>
      <w:r>
        <w:br/>
        <w:t>Dazu vor Sorg und Geiz.</w:t>
      </w:r>
    </w:p>
    <w:p w14:paraId="5AD34DA7" w14:textId="77777777" w:rsidR="0067613A" w:rsidRDefault="0067613A" w:rsidP="0067613A">
      <w:pPr>
        <w:pStyle w:val="StandardWeb"/>
      </w:pPr>
      <w:r>
        <w:t xml:space="preserve">Wenn </w:t>
      </w:r>
      <w:proofErr w:type="spellStart"/>
      <w:r>
        <w:t>Erd</w:t>
      </w:r>
      <w:proofErr w:type="spellEnd"/>
      <w:r>
        <w:t xml:space="preserve"> und Himmel wird </w:t>
      </w:r>
      <w:proofErr w:type="spellStart"/>
      <w:r>
        <w:t>vergehn</w:t>
      </w:r>
      <w:proofErr w:type="spellEnd"/>
      <w:r>
        <w:br/>
        <w:t>Im Feuer durch dein Wort:</w:t>
      </w:r>
      <w:r>
        <w:br/>
        <w:t xml:space="preserve">So hilf, dass wir vor dir </w:t>
      </w:r>
      <w:proofErr w:type="spellStart"/>
      <w:r>
        <w:t>bestehn</w:t>
      </w:r>
      <w:proofErr w:type="spellEnd"/>
      <w:r>
        <w:t>,</w:t>
      </w:r>
      <w:r>
        <w:br/>
        <w:t xml:space="preserve">Zeig uns des Himmels </w:t>
      </w:r>
      <w:proofErr w:type="spellStart"/>
      <w:r>
        <w:t>Pfort</w:t>
      </w:r>
      <w:proofErr w:type="spellEnd"/>
      <w:r>
        <w:t>.</w:t>
      </w:r>
      <w:r>
        <w:br/>
        <w:t>O Herr, im letzten Augenblick</w:t>
      </w:r>
      <w:r>
        <w:br/>
      </w:r>
      <w:proofErr w:type="spellStart"/>
      <w:r>
        <w:t>Behüt</w:t>
      </w:r>
      <w:proofErr w:type="spellEnd"/>
      <w:r>
        <w:t xml:space="preserve"> vor </w:t>
      </w:r>
      <w:proofErr w:type="spellStart"/>
      <w:r>
        <w:t>Herzenleid</w:t>
      </w:r>
      <w:proofErr w:type="spellEnd"/>
      <w:r>
        <w:t>,</w:t>
      </w:r>
      <w:r>
        <w:br/>
        <w:t>In Wolken uns in Himmel rück,</w:t>
      </w:r>
      <w:r>
        <w:br/>
        <w:t xml:space="preserve">Gib uns die </w:t>
      </w:r>
      <w:proofErr w:type="spellStart"/>
      <w:r>
        <w:t>ewge</w:t>
      </w:r>
      <w:proofErr w:type="spellEnd"/>
      <w:r>
        <w:t xml:space="preserve"> Freud.</w:t>
      </w:r>
    </w:p>
    <w:p w14:paraId="7756F8E6" w14:textId="77777777" w:rsidR="0067613A" w:rsidRDefault="0067613A" w:rsidP="0067613A">
      <w:pPr>
        <w:pStyle w:val="StandardWeb"/>
      </w:pPr>
      <w:r>
        <w:t>Amen.</w:t>
      </w:r>
    </w:p>
    <w:p w14:paraId="4B16D866" w14:textId="77777777" w:rsidR="0067613A" w:rsidRDefault="0067613A" w:rsidP="0067613A">
      <w:pPr>
        <w:pStyle w:val="berschrift1"/>
      </w:pPr>
      <w:r>
        <w:t xml:space="preserve">Komm, heiliger Geist, mit </w:t>
      </w:r>
      <w:proofErr w:type="spellStart"/>
      <w:r>
        <w:t>Wonn</w:t>
      </w:r>
      <w:proofErr w:type="spellEnd"/>
    </w:p>
    <w:p w14:paraId="4678A934" w14:textId="77777777" w:rsidR="0067613A" w:rsidRPr="0067613A" w:rsidRDefault="0067613A" w:rsidP="0067613A">
      <w:pPr>
        <w:rPr>
          <w:b/>
        </w:rPr>
      </w:pPr>
      <w:r w:rsidRPr="0067613A">
        <w:rPr>
          <w:b/>
        </w:rPr>
        <w:t>Die Pfingst-Prosa</w:t>
      </w:r>
    </w:p>
    <w:p w14:paraId="1E001C2A" w14:textId="77777777" w:rsidR="0067613A" w:rsidRDefault="0067613A" w:rsidP="0067613A">
      <w:pPr>
        <w:pStyle w:val="StandardWeb"/>
      </w:pPr>
      <w:r>
        <w:rPr>
          <w:rStyle w:val="Fett"/>
        </w:rPr>
        <w:t xml:space="preserve">Veni </w:t>
      </w:r>
      <w:proofErr w:type="spellStart"/>
      <w:r>
        <w:rPr>
          <w:rStyle w:val="Fett"/>
        </w:rPr>
        <w:t>Sancte</w:t>
      </w:r>
      <w:proofErr w:type="spellEnd"/>
      <w:r>
        <w:rPr>
          <w:rStyle w:val="Fett"/>
        </w:rPr>
        <w:t xml:space="preserve"> Spiritus.</w:t>
      </w:r>
    </w:p>
    <w:p w14:paraId="05453CCC" w14:textId="77777777" w:rsidR="0067613A" w:rsidRDefault="0067613A" w:rsidP="0067613A">
      <w:pPr>
        <w:pStyle w:val="StandardWeb"/>
      </w:pPr>
      <w:r>
        <w:t xml:space="preserve">Komm, heiliger Geist, mit </w:t>
      </w:r>
      <w:proofErr w:type="spellStart"/>
      <w:r>
        <w:t>Wonn</w:t>
      </w:r>
      <w:proofErr w:type="spellEnd"/>
      <w:r>
        <w:t>,</w:t>
      </w:r>
      <w:r>
        <w:br/>
        <w:t xml:space="preserve">Schick herab </w:t>
      </w:r>
      <w:proofErr w:type="spellStart"/>
      <w:r>
        <w:t>vons</w:t>
      </w:r>
      <w:proofErr w:type="spellEnd"/>
      <w:r>
        <w:t xml:space="preserve"> Himmels Thron</w:t>
      </w:r>
      <w:r>
        <w:br/>
        <w:t>Dein Glanz von der Gnaden Sonn.</w:t>
      </w:r>
      <w:r>
        <w:br/>
        <w:t xml:space="preserve">Komm, o Vater armer </w:t>
      </w:r>
      <w:proofErr w:type="spellStart"/>
      <w:r>
        <w:t>Leut</w:t>
      </w:r>
      <w:proofErr w:type="spellEnd"/>
      <w:r>
        <w:t>,</w:t>
      </w:r>
      <w:r>
        <w:br/>
        <w:t xml:space="preserve">Komm, gib uns die beste </w:t>
      </w:r>
      <w:proofErr w:type="spellStart"/>
      <w:r>
        <w:t>Beut</w:t>
      </w:r>
      <w:proofErr w:type="spellEnd"/>
      <w:r>
        <w:t>,</w:t>
      </w:r>
      <w:r>
        <w:br/>
        <w:t>Komm, gib unsern Herzen Freud.</w:t>
      </w:r>
    </w:p>
    <w:p w14:paraId="4C3A00CD" w14:textId="77777777" w:rsidR="0067613A" w:rsidRDefault="0067613A" w:rsidP="0067613A">
      <w:pPr>
        <w:pStyle w:val="StandardWeb"/>
      </w:pPr>
      <w:r>
        <w:t>Tröster gut ins Kreuzes Last,</w:t>
      </w:r>
      <w:r>
        <w:br/>
        <w:t>O du süßer Seelengast,</w:t>
      </w:r>
      <w:r>
        <w:br/>
        <w:t>Schaff dem Herzen Fried und Rast,</w:t>
      </w:r>
      <w:r>
        <w:br/>
        <w:t>Gib uns in der Arbeit Ruh,</w:t>
      </w:r>
      <w:r>
        <w:br/>
        <w:t xml:space="preserve">Die </w:t>
      </w:r>
      <w:proofErr w:type="spellStart"/>
      <w:r>
        <w:t>Kreuzhitz</w:t>
      </w:r>
      <w:proofErr w:type="spellEnd"/>
      <w:r>
        <w:t xml:space="preserve"> uns lindern tu,</w:t>
      </w:r>
      <w:r>
        <w:br/>
        <w:t>Sprich uns Trost im Weinen zu.</w:t>
      </w:r>
    </w:p>
    <w:p w14:paraId="683D9622" w14:textId="77777777" w:rsidR="0067613A" w:rsidRDefault="0067613A" w:rsidP="0067613A">
      <w:pPr>
        <w:pStyle w:val="StandardWeb"/>
      </w:pPr>
      <w:r>
        <w:t xml:space="preserve">O du </w:t>
      </w:r>
      <w:proofErr w:type="spellStart"/>
      <w:r>
        <w:t>seligs</w:t>
      </w:r>
      <w:proofErr w:type="spellEnd"/>
      <w:r>
        <w:t xml:space="preserve"> Himmelslicht,</w:t>
      </w:r>
      <w:r>
        <w:br/>
        <w:t xml:space="preserve">Dein Glanz in die Herzen </w:t>
      </w:r>
      <w:proofErr w:type="spellStart"/>
      <w:r>
        <w:t>richt</w:t>
      </w:r>
      <w:proofErr w:type="spellEnd"/>
      <w:r>
        <w:t>,</w:t>
      </w:r>
      <w:r>
        <w:br/>
        <w:t xml:space="preserve">Die dir willig sein </w:t>
      </w:r>
      <w:proofErr w:type="spellStart"/>
      <w:r>
        <w:t>verpflicht</w:t>
      </w:r>
      <w:proofErr w:type="spellEnd"/>
      <w:r>
        <w:t>.</w:t>
      </w:r>
      <w:r>
        <w:br/>
      </w:r>
      <w:proofErr w:type="spellStart"/>
      <w:r>
        <w:t>Ohn</w:t>
      </w:r>
      <w:proofErr w:type="spellEnd"/>
      <w:r>
        <w:t xml:space="preserve"> dein göttlich </w:t>
      </w:r>
      <w:proofErr w:type="spellStart"/>
      <w:r>
        <w:t>Hülf</w:t>
      </w:r>
      <w:proofErr w:type="spellEnd"/>
      <w:r>
        <w:t xml:space="preserve"> und Rath</w:t>
      </w:r>
      <w:r>
        <w:br/>
        <w:t xml:space="preserve">Der Mensch nichts </w:t>
      </w:r>
      <w:proofErr w:type="spellStart"/>
      <w:r>
        <w:t>guts</w:t>
      </w:r>
      <w:proofErr w:type="spellEnd"/>
      <w:r>
        <w:t xml:space="preserve"> kann noch hat,</w:t>
      </w:r>
      <w:r>
        <w:br/>
        <w:t xml:space="preserve">Steckt voll </w:t>
      </w:r>
      <w:proofErr w:type="spellStart"/>
      <w:r>
        <w:t>Sünd</w:t>
      </w:r>
      <w:proofErr w:type="spellEnd"/>
      <w:r>
        <w:t xml:space="preserve"> und Missetat.</w:t>
      </w:r>
    </w:p>
    <w:p w14:paraId="1DB57224" w14:textId="77777777" w:rsidR="0067613A" w:rsidRDefault="0067613A" w:rsidP="0067613A">
      <w:pPr>
        <w:pStyle w:val="StandardWeb"/>
      </w:pPr>
      <w:r>
        <w:t>Wasch uns all von Sünden rein,</w:t>
      </w:r>
      <w:r>
        <w:br/>
        <w:t>Feucht die dürren Herzen fein,</w:t>
      </w:r>
      <w:r>
        <w:br/>
        <w:t>Heil die, so verwundet sein,</w:t>
      </w:r>
      <w:r>
        <w:br/>
        <w:t>Lenk, was störrisch ist, so bald,</w:t>
      </w:r>
      <w:r>
        <w:br/>
        <w:t xml:space="preserve">Wärm das Herz, wann ist </w:t>
      </w:r>
      <w:proofErr w:type="spellStart"/>
      <w:r>
        <w:t>erkalt</w:t>
      </w:r>
      <w:proofErr w:type="spellEnd"/>
      <w:r>
        <w:t>,</w:t>
      </w:r>
      <w:r>
        <w:br/>
        <w:t>Wer sich irrt, durchs Wort erhalt.</w:t>
      </w:r>
    </w:p>
    <w:p w14:paraId="54E8961C" w14:textId="77777777" w:rsidR="0067613A" w:rsidRDefault="0067613A" w:rsidP="0067613A">
      <w:pPr>
        <w:pStyle w:val="StandardWeb"/>
      </w:pPr>
      <w:r>
        <w:t>Gib den, die da gläubig sein</w:t>
      </w:r>
      <w:r>
        <w:br/>
        <w:t xml:space="preserve">Und auf dich </w:t>
      </w:r>
      <w:proofErr w:type="spellStart"/>
      <w:r>
        <w:t>vertraun</w:t>
      </w:r>
      <w:proofErr w:type="spellEnd"/>
      <w:r>
        <w:t xml:space="preserve"> allein,</w:t>
      </w:r>
      <w:r>
        <w:br/>
        <w:t>Dein mannigfaltig Gaben rein.</w:t>
      </w:r>
      <w:r>
        <w:br/>
        <w:t>Durch dein Kraft an uns gedenk,</w:t>
      </w:r>
      <w:r>
        <w:br/>
        <w:t>Im Tod dein Heil zu uns lenk,</w:t>
      </w:r>
      <w:r>
        <w:br/>
        <w:t>Und die Freud im Himmel schenk.</w:t>
      </w:r>
    </w:p>
    <w:p w14:paraId="79D39180" w14:textId="77777777" w:rsidR="0067613A" w:rsidRDefault="0067613A" w:rsidP="0067613A">
      <w:pPr>
        <w:pStyle w:val="StandardWeb"/>
      </w:pPr>
      <w:r>
        <w:t>Amen.</w:t>
      </w:r>
    </w:p>
    <w:p w14:paraId="3F694CD3" w14:textId="77777777" w:rsidR="00CA4B83" w:rsidRDefault="00CA4B83" w:rsidP="00CA4B83">
      <w:pPr>
        <w:pStyle w:val="berschrift1"/>
      </w:pPr>
      <w:r>
        <w:t>Lobt Gott in allen Landen</w:t>
      </w:r>
    </w:p>
    <w:p w14:paraId="45B51850" w14:textId="77777777" w:rsidR="00CA4B83" w:rsidRPr="00803282" w:rsidRDefault="00CA4B83" w:rsidP="00CA4B83">
      <w:pPr>
        <w:rPr>
          <w:b/>
        </w:rPr>
      </w:pPr>
      <w:r w:rsidRPr="00803282">
        <w:rPr>
          <w:b/>
        </w:rPr>
        <w:t>10. Juni.</w:t>
      </w:r>
    </w:p>
    <w:p w14:paraId="4F7290D9" w14:textId="77777777" w:rsidR="00CA4B83" w:rsidRDefault="00CA4B83" w:rsidP="00CA4B83">
      <w:pPr>
        <w:pStyle w:val="StandardWeb"/>
      </w:pPr>
      <w:r>
        <w:rPr>
          <w:rStyle w:val="Hervorhebung"/>
        </w:rPr>
        <w:t>Im Ton: Lobt Gott, ihr frommen Christen.</w:t>
      </w:r>
    </w:p>
    <w:p w14:paraId="792BC239" w14:textId="77777777" w:rsidR="00CA4B83" w:rsidRDefault="00CA4B83" w:rsidP="00CA4B83">
      <w:pPr>
        <w:pStyle w:val="StandardWeb"/>
      </w:pPr>
      <w:r>
        <w:t>Lobt Gott in allen Landen,</w:t>
      </w:r>
      <w:r>
        <w:br/>
        <w:t>Und lasst uns fröhlich sein,</w:t>
      </w:r>
      <w:r>
        <w:br/>
        <w:t>Der Sommer ist vorhanden</w:t>
      </w:r>
      <w:r>
        <w:br/>
        <w:t>Die Sonn gibt hellen Schein;</w:t>
      </w:r>
      <w:r>
        <w:br/>
        <w:t>Der Winter ist vergangen,</w:t>
      </w:r>
      <w:r>
        <w:br/>
        <w:t xml:space="preserve">Das Feld ist voller </w:t>
      </w:r>
      <w:proofErr w:type="spellStart"/>
      <w:r>
        <w:t>Frücht</w:t>
      </w:r>
      <w:proofErr w:type="spellEnd"/>
      <w:r>
        <w:t>,</w:t>
      </w:r>
      <w:r>
        <w:br/>
        <w:t>Die wir von Gott empfangen,</w:t>
      </w:r>
      <w:r>
        <w:br/>
        <w:t xml:space="preserve">Wie man vor Augen </w:t>
      </w:r>
      <w:proofErr w:type="spellStart"/>
      <w:r>
        <w:t>sicht</w:t>
      </w:r>
      <w:proofErr w:type="spellEnd"/>
      <w:r>
        <w:t>.</w:t>
      </w:r>
    </w:p>
    <w:p w14:paraId="1EC70C68" w14:textId="77777777" w:rsidR="00CA4B83" w:rsidRDefault="00CA4B83" w:rsidP="00CA4B83">
      <w:pPr>
        <w:pStyle w:val="StandardWeb"/>
      </w:pPr>
      <w:r>
        <w:t>Herr, gib durch deinen Segen</w:t>
      </w:r>
      <w:r>
        <w:br/>
        <w:t>Zur Not den Sonnenschein,</w:t>
      </w:r>
      <w:r>
        <w:br/>
        <w:t>Dazu die sanften Regen,</w:t>
      </w:r>
      <w:r>
        <w:br/>
        <w:t>Die du uns schaffst allein.</w:t>
      </w:r>
      <w:r>
        <w:br/>
        <w:t xml:space="preserve">Die </w:t>
      </w:r>
      <w:proofErr w:type="spellStart"/>
      <w:r>
        <w:t>Frücht</w:t>
      </w:r>
      <w:proofErr w:type="spellEnd"/>
      <w:r>
        <w:t xml:space="preserve"> im Feld vermehre,</w:t>
      </w:r>
      <w:r>
        <w:br/>
      </w:r>
      <w:proofErr w:type="spellStart"/>
      <w:r>
        <w:t>Behüt</w:t>
      </w:r>
      <w:proofErr w:type="spellEnd"/>
      <w:r>
        <w:t xml:space="preserve"> vor Reif und </w:t>
      </w:r>
      <w:proofErr w:type="spellStart"/>
      <w:r>
        <w:t>Schloß</w:t>
      </w:r>
      <w:proofErr w:type="spellEnd"/>
      <w:r>
        <w:br/>
        <w:t>Und allem Unrat wehre,</w:t>
      </w:r>
      <w:r>
        <w:br/>
        <w:t xml:space="preserve">Dein </w:t>
      </w:r>
      <w:proofErr w:type="spellStart"/>
      <w:r>
        <w:t>Güt</w:t>
      </w:r>
      <w:proofErr w:type="spellEnd"/>
      <w:r>
        <w:t xml:space="preserve"> und Macht ist groß.</w:t>
      </w:r>
    </w:p>
    <w:p w14:paraId="5533A375" w14:textId="77777777" w:rsidR="00CA4B83" w:rsidRDefault="00CA4B83" w:rsidP="00CA4B83">
      <w:pPr>
        <w:pStyle w:val="StandardWeb"/>
      </w:pPr>
      <w:r>
        <w:t>Und wenn die Donner schallen,</w:t>
      </w:r>
      <w:r>
        <w:br/>
        <w:t>Dass alles saust und kracht,</w:t>
      </w:r>
      <w:r>
        <w:br/>
        <w:t>Die Blitz und Keil ‚</w:t>
      </w:r>
      <w:proofErr w:type="spellStart"/>
      <w:r>
        <w:t>rab</w:t>
      </w:r>
      <w:proofErr w:type="spellEnd"/>
      <w:r>
        <w:t xml:space="preserve"> fallen</w:t>
      </w:r>
      <w:r>
        <w:br/>
        <w:t>In deinem Zorn und Macht,</w:t>
      </w:r>
      <w:r>
        <w:br/>
        <w:t xml:space="preserve">So </w:t>
      </w:r>
      <w:proofErr w:type="spellStart"/>
      <w:r>
        <w:t>wollst</w:t>
      </w:r>
      <w:proofErr w:type="spellEnd"/>
      <w:r>
        <w:t xml:space="preserve"> du uns bewahren,</w:t>
      </w:r>
      <w:r>
        <w:br/>
        <w:t>Halt uns in deiner Hut,</w:t>
      </w:r>
      <w:r>
        <w:br/>
        <w:t>Lass uns nichts wiederfahren</w:t>
      </w:r>
      <w:r>
        <w:br/>
        <w:t>An unserm Leib und Gut.</w:t>
      </w:r>
    </w:p>
    <w:p w14:paraId="3912A9C1" w14:textId="77777777" w:rsidR="00CA4B83" w:rsidRDefault="00CA4B83" w:rsidP="00CA4B83">
      <w:pPr>
        <w:pStyle w:val="StandardWeb"/>
      </w:pPr>
      <w:r>
        <w:t>Gib uns auch hier auf Erden</w:t>
      </w:r>
      <w:r>
        <w:br/>
        <w:t>Die geistlich Sommerzeit,</w:t>
      </w:r>
      <w:r>
        <w:br/>
        <w:t>Dass uns bei den Beschwerden</w:t>
      </w:r>
      <w:r>
        <w:br/>
        <w:t xml:space="preserve">Dein </w:t>
      </w:r>
      <w:proofErr w:type="spellStart"/>
      <w:r>
        <w:t>Hülf</w:t>
      </w:r>
      <w:proofErr w:type="spellEnd"/>
      <w:r>
        <w:t xml:space="preserve"> auch sei bereit,</w:t>
      </w:r>
      <w:r>
        <w:br/>
        <w:t>Damit wir willig tragen</w:t>
      </w:r>
      <w:r>
        <w:br/>
        <w:t>All Trübsal, Angst und Not</w:t>
      </w:r>
      <w:r>
        <w:br/>
        <w:t>Und endlich nicht verzagen,</w:t>
      </w:r>
      <w:r>
        <w:br/>
        <w:t>Wenn uns hinreißt der Tod.</w:t>
      </w:r>
    </w:p>
    <w:p w14:paraId="1C071A52" w14:textId="77777777" w:rsidR="00CA4B83" w:rsidRDefault="00CA4B83" w:rsidP="00CA4B83">
      <w:pPr>
        <w:pStyle w:val="StandardWeb"/>
      </w:pPr>
      <w:r>
        <w:t>Lass uns dein Geist regieren,</w:t>
      </w:r>
      <w:r>
        <w:br/>
        <w:t>Damit wir fruchtbar sein</w:t>
      </w:r>
      <w:r>
        <w:br/>
        <w:t>Und unser Herzen zieren</w:t>
      </w:r>
      <w:r>
        <w:br/>
        <w:t xml:space="preserve">Mit manchen </w:t>
      </w:r>
      <w:proofErr w:type="spellStart"/>
      <w:r>
        <w:t>Blümelein</w:t>
      </w:r>
      <w:proofErr w:type="spellEnd"/>
      <w:r>
        <w:t>.</w:t>
      </w:r>
      <w:r>
        <w:br/>
        <w:t>Hilf, dass die Röslein blühen,</w:t>
      </w:r>
      <w:r>
        <w:br/>
      </w:r>
      <w:proofErr w:type="spellStart"/>
      <w:r>
        <w:t>Liljen</w:t>
      </w:r>
      <w:proofErr w:type="spellEnd"/>
      <w:r>
        <w:t xml:space="preserve"> und Rittersporn,</w:t>
      </w:r>
      <w:r>
        <w:br/>
        <w:t xml:space="preserve">Recht tun und Sünde </w:t>
      </w:r>
      <w:proofErr w:type="spellStart"/>
      <w:r>
        <w:t>fliehn</w:t>
      </w:r>
      <w:proofErr w:type="spellEnd"/>
      <w:r>
        <w:t>,</w:t>
      </w:r>
      <w:r>
        <w:br/>
        <w:t xml:space="preserve">Dass wir nicht sein </w:t>
      </w:r>
      <w:proofErr w:type="spellStart"/>
      <w:r>
        <w:t>verlorn</w:t>
      </w:r>
      <w:proofErr w:type="spellEnd"/>
      <w:r>
        <w:t>.</w:t>
      </w:r>
    </w:p>
    <w:p w14:paraId="57898106" w14:textId="77777777" w:rsidR="00CA4B83" w:rsidRDefault="00CA4B83" w:rsidP="00CA4B83">
      <w:pPr>
        <w:pStyle w:val="StandardWeb"/>
      </w:pPr>
      <w:r>
        <w:t>Amen.</w:t>
      </w:r>
    </w:p>
    <w:p w14:paraId="1A0C07FC" w14:textId="77777777" w:rsidR="00CA4B83" w:rsidRDefault="00CA4B83" w:rsidP="00CA4B83">
      <w:pPr>
        <w:pStyle w:val="berschrift1"/>
      </w:pPr>
      <w:r>
        <w:t>Mein Herz im Leibe springet</w:t>
      </w:r>
    </w:p>
    <w:p w14:paraId="5A9B059E" w14:textId="77777777" w:rsidR="00CA4B83" w:rsidRPr="00CA4B83" w:rsidRDefault="00CA4B83" w:rsidP="00CA4B83">
      <w:pPr>
        <w:rPr>
          <w:b/>
        </w:rPr>
      </w:pPr>
      <w:r w:rsidRPr="00CA4B83">
        <w:rPr>
          <w:b/>
        </w:rPr>
        <w:t>Ein Gebet vom himmlischen Sommer.</w:t>
      </w:r>
    </w:p>
    <w:p w14:paraId="08336BA6" w14:textId="77777777" w:rsidR="00CA4B83" w:rsidRDefault="00CA4B83" w:rsidP="00CA4B83">
      <w:pPr>
        <w:pStyle w:val="StandardWeb"/>
      </w:pPr>
      <w:r>
        <w:t>Mein Herz im Leibe springet,</w:t>
      </w:r>
      <w:r>
        <w:br/>
        <w:t>Mein Leib und Seele lacht,</w:t>
      </w:r>
      <w:r>
        <w:br/>
        <w:t>Mein Mund mit Jauchzen singet,</w:t>
      </w:r>
      <w:r>
        <w:br/>
        <w:t xml:space="preserve">Wenn ich die Freud </w:t>
      </w:r>
      <w:proofErr w:type="spellStart"/>
      <w:r>
        <w:t>betracht</w:t>
      </w:r>
      <w:proofErr w:type="spellEnd"/>
      <w:r>
        <w:t>,</w:t>
      </w:r>
      <w:r>
        <w:br/>
        <w:t>Die wir dort werden haben</w:t>
      </w:r>
      <w:r>
        <w:br/>
        <w:t xml:space="preserve">Im Himmelreich mit </w:t>
      </w:r>
      <w:proofErr w:type="spellStart"/>
      <w:r>
        <w:t>Wonn</w:t>
      </w:r>
      <w:proofErr w:type="spellEnd"/>
      <w:r>
        <w:br/>
        <w:t xml:space="preserve">Aus Gottes </w:t>
      </w:r>
      <w:proofErr w:type="spellStart"/>
      <w:r>
        <w:t>Güt</w:t>
      </w:r>
      <w:proofErr w:type="spellEnd"/>
      <w:r>
        <w:t xml:space="preserve"> und Gnaden</w:t>
      </w:r>
      <w:r>
        <w:br/>
        <w:t>Durch Christum, Gottes Sohn.</w:t>
      </w:r>
    </w:p>
    <w:p w14:paraId="37B56C56" w14:textId="77777777" w:rsidR="00CA4B83" w:rsidRDefault="00CA4B83" w:rsidP="00CA4B83">
      <w:pPr>
        <w:pStyle w:val="StandardWeb"/>
      </w:pPr>
      <w:r>
        <w:t>Kein Herz vermags zu gründen,</w:t>
      </w:r>
      <w:r>
        <w:br/>
        <w:t xml:space="preserve">Kein </w:t>
      </w:r>
      <w:proofErr w:type="spellStart"/>
      <w:r>
        <w:t>Zung</w:t>
      </w:r>
      <w:proofErr w:type="spellEnd"/>
      <w:r>
        <w:t xml:space="preserve"> kanns sprechen aus,</w:t>
      </w:r>
      <w:r>
        <w:br/>
        <w:t>Was wir dort werden finden</w:t>
      </w:r>
      <w:r>
        <w:br/>
        <w:t>Für Freud in Vaters Haus,</w:t>
      </w:r>
      <w:r>
        <w:br/>
        <w:t>Wenn wir werden erwachen</w:t>
      </w:r>
      <w:r>
        <w:br/>
        <w:t>Am jüngsten Tag durch Gott;</w:t>
      </w:r>
      <w:r>
        <w:br/>
        <w:t>Von hier wird alles lachen</w:t>
      </w:r>
      <w:r>
        <w:br/>
        <w:t>Das irdisch ist wie Koth.</w:t>
      </w:r>
    </w:p>
    <w:p w14:paraId="4609FF73" w14:textId="77777777" w:rsidR="00CA4B83" w:rsidRDefault="00CA4B83" w:rsidP="00CA4B83">
      <w:pPr>
        <w:pStyle w:val="StandardWeb"/>
      </w:pPr>
      <w:r>
        <w:t>Die Sonn ins Himmels Throne</w:t>
      </w:r>
      <w:r>
        <w:br/>
        <w:t>Wird leuchten hell und klar;</w:t>
      </w:r>
      <w:r>
        <w:br/>
        <w:t xml:space="preserve">Gott mit </w:t>
      </w:r>
      <w:proofErr w:type="spellStart"/>
      <w:r>
        <w:t>seim</w:t>
      </w:r>
      <w:proofErr w:type="spellEnd"/>
      <w:r>
        <w:t xml:space="preserve"> liebsten Sohne,</w:t>
      </w:r>
      <w:r>
        <w:br/>
        <w:t>Der Geist auch offenbar</w:t>
      </w:r>
      <w:r>
        <w:br/>
        <w:t>Sich werden lassen schauen</w:t>
      </w:r>
      <w:r>
        <w:br/>
        <w:t>Herrlich von jedermann,</w:t>
      </w:r>
      <w:r>
        <w:br/>
        <w:t>So allhier ihr Vertrauen</w:t>
      </w:r>
      <w:r>
        <w:br/>
        <w:t xml:space="preserve">Auf Gott </w:t>
      </w:r>
      <w:proofErr w:type="spellStart"/>
      <w:r>
        <w:t>gesetzet</w:t>
      </w:r>
      <w:proofErr w:type="spellEnd"/>
      <w:r>
        <w:t xml:space="preserve"> </w:t>
      </w:r>
      <w:proofErr w:type="spellStart"/>
      <w:r>
        <w:t>han</w:t>
      </w:r>
      <w:proofErr w:type="spellEnd"/>
      <w:r>
        <w:t>.</w:t>
      </w:r>
    </w:p>
    <w:p w14:paraId="0899C150" w14:textId="77777777" w:rsidR="00CA4B83" w:rsidRDefault="00CA4B83" w:rsidP="00CA4B83">
      <w:pPr>
        <w:pStyle w:val="StandardWeb"/>
      </w:pPr>
      <w:r>
        <w:t>Da werden wir erheben</w:t>
      </w:r>
      <w:r>
        <w:br/>
        <w:t>Den höchsten Gott mit Schall</w:t>
      </w:r>
      <w:r>
        <w:br/>
        <w:t>Und werden fröhlich schweben,</w:t>
      </w:r>
      <w:r>
        <w:br/>
        <w:t>Vor ihm ins Himmels Saal.</w:t>
      </w:r>
      <w:r>
        <w:br/>
        <w:t>Da wird man hören klingen</w:t>
      </w:r>
      <w:r>
        <w:br/>
        <w:t>Die ganz himmlisch Gemein,</w:t>
      </w:r>
      <w:r>
        <w:br/>
        <w:t>Die Englein werden singen</w:t>
      </w:r>
      <w:r>
        <w:br/>
        <w:t>Und mit uns fröhlich sein.</w:t>
      </w:r>
    </w:p>
    <w:p w14:paraId="0D99C812" w14:textId="77777777" w:rsidR="00CA4B83" w:rsidRDefault="00CA4B83" w:rsidP="00CA4B83">
      <w:pPr>
        <w:pStyle w:val="StandardWeb"/>
      </w:pPr>
      <w:r>
        <w:t>O Herr, lass mich mit Wonne</w:t>
      </w:r>
      <w:r>
        <w:br/>
        <w:t>Bei dir in deinem Reich</w:t>
      </w:r>
      <w:r>
        <w:br/>
        <w:t>Auch leuchten, wie die Sonne,</w:t>
      </w:r>
      <w:r>
        <w:br/>
        <w:t>Und sein den Engeln gleich.</w:t>
      </w:r>
      <w:r>
        <w:br/>
      </w:r>
      <w:proofErr w:type="spellStart"/>
      <w:r>
        <w:t>Wollst</w:t>
      </w:r>
      <w:proofErr w:type="spellEnd"/>
      <w:r>
        <w:t xml:space="preserve"> mich im Himmel zieren</w:t>
      </w:r>
      <w:r>
        <w:br/>
        <w:t>Mit großer Herrlichkeit,</w:t>
      </w:r>
      <w:r>
        <w:br/>
        <w:t xml:space="preserve">Dass ich </w:t>
      </w:r>
      <w:proofErr w:type="spellStart"/>
      <w:r>
        <w:t>mög</w:t>
      </w:r>
      <w:proofErr w:type="spellEnd"/>
      <w:r>
        <w:t xml:space="preserve"> jubilieren</w:t>
      </w:r>
      <w:r>
        <w:br/>
        <w:t>In alle Ewigkeit.</w:t>
      </w:r>
    </w:p>
    <w:p w14:paraId="5F9D223E" w14:textId="77777777" w:rsidR="00CA4B83" w:rsidRDefault="00CA4B83" w:rsidP="00CA4B83">
      <w:pPr>
        <w:pStyle w:val="StandardWeb"/>
      </w:pPr>
      <w:r>
        <w:t>Den Satan wirst du fällen</w:t>
      </w:r>
      <w:r>
        <w:br/>
        <w:t>Ins höllischen Feuers Pein</w:t>
      </w:r>
      <w:r>
        <w:br/>
        <w:t>Mit allen sein Gesellen,</w:t>
      </w:r>
      <w:r>
        <w:br/>
        <w:t>Da keine Ruh wird sein.</w:t>
      </w:r>
      <w:r>
        <w:br/>
        <w:t xml:space="preserve">Herr, du </w:t>
      </w:r>
      <w:proofErr w:type="spellStart"/>
      <w:r>
        <w:t>wollst</w:t>
      </w:r>
      <w:proofErr w:type="spellEnd"/>
      <w:r>
        <w:t xml:space="preserve"> mich behüten,</w:t>
      </w:r>
      <w:r>
        <w:br/>
        <w:t>Dass ich dahin nicht fahr,</w:t>
      </w:r>
      <w:r>
        <w:br/>
        <w:t>Da alle Teufel wüten</w:t>
      </w:r>
      <w:r>
        <w:br/>
        <w:t>Bei der Verdammten Schar.</w:t>
      </w:r>
    </w:p>
    <w:p w14:paraId="2A379E35" w14:textId="77777777" w:rsidR="00CA4B83" w:rsidRDefault="00CA4B83" w:rsidP="00CA4B83">
      <w:pPr>
        <w:pStyle w:val="StandardWeb"/>
      </w:pPr>
      <w:r>
        <w:t>Schleuß auf die Himmeltüre,</w:t>
      </w:r>
      <w:r>
        <w:br/>
        <w:t>Und lass mich Armen ein;</w:t>
      </w:r>
      <w:r>
        <w:br/>
        <w:t>Zur großen Freud mich führe,</w:t>
      </w:r>
      <w:r>
        <w:br/>
        <w:t xml:space="preserve">Dass ich </w:t>
      </w:r>
      <w:proofErr w:type="spellStart"/>
      <w:r>
        <w:t>mög</w:t>
      </w:r>
      <w:proofErr w:type="spellEnd"/>
      <w:r>
        <w:t xml:space="preserve"> bei dir sein.</w:t>
      </w:r>
      <w:r>
        <w:br/>
        <w:t>Du wollest mich empfangen</w:t>
      </w:r>
      <w:r>
        <w:br/>
        <w:t>Mit der Erwählten Schar,</w:t>
      </w:r>
      <w:r>
        <w:br/>
        <w:t>Dein Heil lass mich erlangen!</w:t>
      </w:r>
      <w:r>
        <w:br/>
        <w:t>Amen! das werde wahr!</w:t>
      </w:r>
    </w:p>
    <w:p w14:paraId="32BD307F" w14:textId="77777777" w:rsidR="00CA4B83" w:rsidRDefault="00CA4B83" w:rsidP="00CA4B83">
      <w:pPr>
        <w:pStyle w:val="StandardWeb"/>
      </w:pPr>
      <w:r>
        <w:t>Amen.</w:t>
      </w:r>
    </w:p>
    <w:p w14:paraId="23CB4C3D" w14:textId="77777777" w:rsidR="00803282" w:rsidRDefault="00803282" w:rsidP="00803282">
      <w:pPr>
        <w:pStyle w:val="berschrift1"/>
      </w:pPr>
      <w:r>
        <w:t>Mein Seel heut jubilieret</w:t>
      </w:r>
    </w:p>
    <w:p w14:paraId="493875A9" w14:textId="77777777" w:rsidR="00803282" w:rsidRPr="00803282" w:rsidRDefault="00803282" w:rsidP="00803282">
      <w:pPr>
        <w:rPr>
          <w:b/>
        </w:rPr>
      </w:pPr>
      <w:r w:rsidRPr="00803282">
        <w:rPr>
          <w:b/>
        </w:rPr>
        <w:t>Am Tage der Himmelfahrt Jesu Christi.</w:t>
      </w:r>
    </w:p>
    <w:p w14:paraId="1606A266" w14:textId="77777777" w:rsidR="00803282" w:rsidRDefault="00803282" w:rsidP="00803282">
      <w:pPr>
        <w:pStyle w:val="StandardWeb"/>
      </w:pPr>
      <w:r>
        <w:t>Mein Seel heut jubilieret,</w:t>
      </w:r>
      <w:r>
        <w:br/>
        <w:t>Ob ich schon steck in Not,</w:t>
      </w:r>
      <w:r>
        <w:br/>
        <w:t>Weil Christus triumphieret,</w:t>
      </w:r>
      <w:r>
        <w:br/>
        <w:t>mein treuer Herr und Gott.</w:t>
      </w:r>
      <w:r>
        <w:br/>
        <w:t>Jesu, du hast gestritten</w:t>
      </w:r>
      <w:r>
        <w:br/>
        <w:t>Für uns aus aller Macht,</w:t>
      </w:r>
      <w:r>
        <w:br/>
        <w:t xml:space="preserve">Den </w:t>
      </w:r>
      <w:proofErr w:type="spellStart"/>
      <w:r>
        <w:t>bittern</w:t>
      </w:r>
      <w:proofErr w:type="spellEnd"/>
      <w:r>
        <w:t xml:space="preserve"> Tod gelitten,</w:t>
      </w:r>
      <w:r>
        <w:br/>
        <w:t>Das Leben wiederbracht.</w:t>
      </w:r>
    </w:p>
    <w:p w14:paraId="1790D9E8" w14:textId="77777777" w:rsidR="00803282" w:rsidRDefault="00803282" w:rsidP="00803282">
      <w:pPr>
        <w:pStyle w:val="StandardWeb"/>
      </w:pPr>
      <w:r>
        <w:t>Du hast, Herr, überwunden</w:t>
      </w:r>
      <w:r>
        <w:br/>
      </w:r>
      <w:proofErr w:type="spellStart"/>
      <w:r>
        <w:t>Sünd</w:t>
      </w:r>
      <w:proofErr w:type="spellEnd"/>
      <w:r>
        <w:t>. Teufel, Tod und Höll,</w:t>
      </w:r>
      <w:r>
        <w:br/>
        <w:t>Das ewig Heil erfunden</w:t>
      </w:r>
      <w:r>
        <w:br/>
        <w:t>Für unser Leib und Seel.</w:t>
      </w:r>
      <w:r>
        <w:br/>
        <w:t>Nun bist du aufgefahren</w:t>
      </w:r>
      <w:r>
        <w:br/>
        <w:t>Ins Himmelreich mit Schall,</w:t>
      </w:r>
      <w:r>
        <w:br/>
        <w:t>Darob der Engel Scharen</w:t>
      </w:r>
      <w:r>
        <w:br/>
        <w:t>Sich freuen allzumal.</w:t>
      </w:r>
    </w:p>
    <w:p w14:paraId="2B044B43" w14:textId="77777777" w:rsidR="00803282" w:rsidRDefault="00803282" w:rsidP="00803282">
      <w:pPr>
        <w:pStyle w:val="StandardWeb"/>
      </w:pPr>
      <w:r>
        <w:t>Allda bist du gesessen</w:t>
      </w:r>
      <w:r>
        <w:br/>
        <w:t>Ans Vaters rechter Hand:</w:t>
      </w:r>
      <w:r>
        <w:br/>
      </w:r>
      <w:proofErr w:type="spellStart"/>
      <w:r>
        <w:t>Wollst</w:t>
      </w:r>
      <w:proofErr w:type="spellEnd"/>
      <w:r>
        <w:t xml:space="preserve"> unser nicht vergessen,</w:t>
      </w:r>
      <w:r>
        <w:br/>
        <w:t>Wir sind in fremdem Land;</w:t>
      </w:r>
      <w:r>
        <w:br/>
        <w:t>An allen Ort und Enden</w:t>
      </w:r>
      <w:r>
        <w:br/>
        <w:t>Du gegenwärtig bist,</w:t>
      </w:r>
      <w:r>
        <w:br/>
        <w:t>Alls steht in deinen Händen</w:t>
      </w:r>
      <w:r>
        <w:br/>
        <w:t>Jetzt und zu jeder Frist.</w:t>
      </w:r>
    </w:p>
    <w:p w14:paraId="5EC802BC" w14:textId="77777777" w:rsidR="00803282" w:rsidRDefault="00803282" w:rsidP="00803282">
      <w:pPr>
        <w:pStyle w:val="StandardWeb"/>
      </w:pPr>
      <w:r>
        <w:t>Du bist sehr hoch erhaben,</w:t>
      </w:r>
      <w:r>
        <w:br/>
        <w:t>Regierst an allem Ort,</w:t>
      </w:r>
      <w:r>
        <w:br/>
        <w:t>Mit deinem Geist und Gaben</w:t>
      </w:r>
      <w:r>
        <w:br/>
        <w:t>Dein Kirch du pflanzest fort.</w:t>
      </w:r>
      <w:r>
        <w:br/>
        <w:t>Der Teufel und sein Rotte</w:t>
      </w:r>
      <w:r>
        <w:br/>
        <w:t>Uns setzen heftig zu;</w:t>
      </w:r>
      <w:r>
        <w:br/>
        <w:t>Sie haben dich zum Spotte,</w:t>
      </w:r>
      <w:r>
        <w:br/>
        <w:t>Wir haben wenig Ruh.</w:t>
      </w:r>
    </w:p>
    <w:p w14:paraId="3A1DC562" w14:textId="77777777" w:rsidR="00803282" w:rsidRDefault="00803282" w:rsidP="00803282">
      <w:pPr>
        <w:pStyle w:val="StandardWeb"/>
      </w:pPr>
      <w:r>
        <w:t xml:space="preserve">Darum </w:t>
      </w:r>
      <w:proofErr w:type="spellStart"/>
      <w:r>
        <w:t>wollst</w:t>
      </w:r>
      <w:proofErr w:type="spellEnd"/>
      <w:r>
        <w:t xml:space="preserve"> du zerstören</w:t>
      </w:r>
      <w:r>
        <w:br/>
        <w:t>Des Teufels Reich und Macht,</w:t>
      </w:r>
      <w:r>
        <w:br/>
        <w:t>Den falschen Lehrern wehren</w:t>
      </w:r>
      <w:r>
        <w:br/>
        <w:t>Und der Tyrannen Pracht.</w:t>
      </w:r>
      <w:r>
        <w:br/>
        <w:t xml:space="preserve">Dein Kirch </w:t>
      </w:r>
      <w:proofErr w:type="spellStart"/>
      <w:r>
        <w:t>wollst</w:t>
      </w:r>
      <w:proofErr w:type="spellEnd"/>
      <w:r>
        <w:t xml:space="preserve"> du regieren,</w:t>
      </w:r>
      <w:r>
        <w:br/>
        <w:t>Die sonst kein Helfer weiß,</w:t>
      </w:r>
      <w:r>
        <w:br/>
        <w:t>Sie mit dein Gaben zieren,</w:t>
      </w:r>
      <w:r>
        <w:br/>
        <w:t>Dass sie dich lob und preis.</w:t>
      </w:r>
    </w:p>
    <w:p w14:paraId="232A0756" w14:textId="77777777" w:rsidR="00803282" w:rsidRDefault="00803282" w:rsidP="00803282">
      <w:pPr>
        <w:pStyle w:val="StandardWeb"/>
      </w:pPr>
      <w:r>
        <w:t>Lass mich dein Reichsgenossen</w:t>
      </w:r>
      <w:r>
        <w:br/>
        <w:t>Auch sein in dieser Zeit,</w:t>
      </w:r>
      <w:r>
        <w:br/>
        <w:t>Auf dass ich unverdrossen</w:t>
      </w:r>
      <w:r>
        <w:br/>
        <w:t xml:space="preserve">Dein Lob und Ehr </w:t>
      </w:r>
      <w:proofErr w:type="spellStart"/>
      <w:r>
        <w:t>ausbreit</w:t>
      </w:r>
      <w:proofErr w:type="spellEnd"/>
      <w:r>
        <w:br/>
        <w:t>In allem meinem Leide,</w:t>
      </w:r>
      <w:r>
        <w:br/>
        <w:t>Gib mir den Trost ins Herz,</w:t>
      </w:r>
      <w:r>
        <w:br/>
        <w:t>Dass mich nicht von dir scheide</w:t>
      </w:r>
      <w:r>
        <w:br/>
        <w:t>Not, Elend, Angst und Schmerz.</w:t>
      </w:r>
    </w:p>
    <w:p w14:paraId="1E6833B4" w14:textId="77777777" w:rsidR="00803282" w:rsidRDefault="00803282" w:rsidP="00803282">
      <w:pPr>
        <w:pStyle w:val="StandardWeb"/>
      </w:pPr>
      <w:r>
        <w:t>Hilf, dass ich an dir klebe</w:t>
      </w:r>
      <w:r>
        <w:br/>
        <w:t>Mit Herzen, Muth und Sinn,</w:t>
      </w:r>
      <w:r>
        <w:br/>
        <w:t>Mich gänzlich dir ergebe,</w:t>
      </w:r>
      <w:r>
        <w:br/>
        <w:t>Weil ich dein eigen bin.</w:t>
      </w:r>
      <w:r>
        <w:br/>
        <w:t>Gib Gnad, dass ich mich schwinge</w:t>
      </w:r>
      <w:r>
        <w:br/>
        <w:t>Im Geist ins Himmelreich,</w:t>
      </w:r>
      <w:r>
        <w:br/>
        <w:t>Dahin mein Seel auch bringe,</w:t>
      </w:r>
      <w:r>
        <w:br/>
        <w:t>Wenn mein Leib wird ein Leich.</w:t>
      </w:r>
    </w:p>
    <w:p w14:paraId="1E94427B" w14:textId="77777777" w:rsidR="00803282" w:rsidRDefault="00803282" w:rsidP="00803282">
      <w:pPr>
        <w:pStyle w:val="StandardWeb"/>
      </w:pPr>
      <w:r>
        <w:t>Wenn du wirst wieder kommen</w:t>
      </w:r>
      <w:r>
        <w:br/>
        <w:t>Mit Klarheit zum Gericht,</w:t>
      </w:r>
      <w:r>
        <w:br/>
        <w:t>So stell mich zu den Frommen,</w:t>
      </w:r>
      <w:r>
        <w:br/>
      </w:r>
      <w:proofErr w:type="spellStart"/>
      <w:r>
        <w:t>Wollst</w:t>
      </w:r>
      <w:proofErr w:type="spellEnd"/>
      <w:r>
        <w:t xml:space="preserve"> mich verdammen nicht.</w:t>
      </w:r>
      <w:r>
        <w:br/>
        <w:t>Mir ist von Herzen bange,</w:t>
      </w:r>
      <w:r>
        <w:br/>
        <w:t>So lang ich leb allhier,</w:t>
      </w:r>
      <w:r>
        <w:br/>
        <w:t xml:space="preserve">Drum komm, und </w:t>
      </w:r>
      <w:proofErr w:type="spellStart"/>
      <w:r>
        <w:t>machs</w:t>
      </w:r>
      <w:proofErr w:type="spellEnd"/>
      <w:r>
        <w:t xml:space="preserve"> nicht lange,</w:t>
      </w:r>
      <w:r>
        <w:br/>
        <w:t>Zur Himmelsfreud mich führ.</w:t>
      </w:r>
    </w:p>
    <w:p w14:paraId="571A16FF" w14:textId="77777777" w:rsidR="00481D45" w:rsidRDefault="00481D45" w:rsidP="00481D45">
      <w:pPr>
        <w:pStyle w:val="berschrift1"/>
      </w:pPr>
      <w:r w:rsidRPr="00481D45">
        <w:t xml:space="preserve">Mein Seel, dies Wort mit Ernst </w:t>
      </w:r>
      <w:proofErr w:type="spellStart"/>
      <w:r w:rsidRPr="00481D45">
        <w:t>betracht</w:t>
      </w:r>
      <w:proofErr w:type="spellEnd"/>
      <w:r w:rsidRPr="00481D45">
        <w:t>,</w:t>
      </w:r>
    </w:p>
    <w:p w14:paraId="1EF10BB5" w14:textId="77777777" w:rsidR="00481D45" w:rsidRDefault="00481D45" w:rsidP="00481D45">
      <w:pPr>
        <w:pStyle w:val="StandardWeb"/>
      </w:pPr>
      <w:r>
        <w:t xml:space="preserve">1. Mein Seel, dies Wort mit Ernst </w:t>
      </w:r>
      <w:proofErr w:type="spellStart"/>
      <w:r>
        <w:t>betracht</w:t>
      </w:r>
      <w:proofErr w:type="spellEnd"/>
      <w:r>
        <w:t>,</w:t>
      </w:r>
      <w:r>
        <w:br/>
        <w:t>Das Jesus schreit: „Es ist vollbracht“!</w:t>
      </w:r>
      <w:r>
        <w:br/>
        <w:t>Des Vaters Willen ist erfüllt,</w:t>
      </w:r>
      <w:r>
        <w:br/>
        <w:t xml:space="preserve">Sowohl die </w:t>
      </w:r>
      <w:proofErr w:type="spellStart"/>
      <w:r>
        <w:t>Straf</w:t>
      </w:r>
      <w:proofErr w:type="spellEnd"/>
      <w:r>
        <w:t xml:space="preserve"> und alle Bild</w:t>
      </w:r>
      <w:r>
        <w:br/>
        <w:t>Der Juden Grimm und Christi Krieg</w:t>
      </w:r>
      <w:r>
        <w:br/>
        <w:t>Hat auch ein End, hier ist der Sieg,</w:t>
      </w:r>
      <w:r>
        <w:br/>
        <w:t>Dadurch wir all erlöset sein</w:t>
      </w:r>
      <w:r>
        <w:br/>
        <w:t>Von Gottes Zorn und Höllenpein.</w:t>
      </w:r>
    </w:p>
    <w:p w14:paraId="205AEBC8" w14:textId="77777777" w:rsidR="00481D45" w:rsidRDefault="00481D45" w:rsidP="00481D45">
      <w:pPr>
        <w:pStyle w:val="StandardWeb"/>
      </w:pPr>
      <w:r>
        <w:t>2. Drum dank ich dir, Herr Jesu Christ,</w:t>
      </w:r>
      <w:r>
        <w:br/>
        <w:t>Dass du der recht Vollbringer bist,</w:t>
      </w:r>
      <w:r>
        <w:br/>
        <w:t xml:space="preserve">Hast gnädig dich zu uns </w:t>
      </w:r>
      <w:proofErr w:type="spellStart"/>
      <w:r>
        <w:t>gewendt</w:t>
      </w:r>
      <w:proofErr w:type="spellEnd"/>
      <w:r>
        <w:t>,</w:t>
      </w:r>
      <w:r>
        <w:br/>
        <w:t>Dies sauer Werk gebracht zu End,</w:t>
      </w:r>
      <w:r>
        <w:br/>
        <w:t>Dadurch die recht Vollkommenheit</w:t>
      </w:r>
      <w:r>
        <w:br/>
        <w:t>Vor dir uns Armen ist bereit,</w:t>
      </w:r>
      <w:r>
        <w:br/>
        <w:t xml:space="preserve">Dass wir auf rechter Bahn </w:t>
      </w:r>
      <w:proofErr w:type="spellStart"/>
      <w:r>
        <w:t>eingehn</w:t>
      </w:r>
      <w:proofErr w:type="spellEnd"/>
      <w:r>
        <w:t>,</w:t>
      </w:r>
      <w:r>
        <w:br/>
        <w:t xml:space="preserve">Zuletzt vor </w:t>
      </w:r>
      <w:proofErr w:type="spellStart"/>
      <w:r>
        <w:t>deim</w:t>
      </w:r>
      <w:proofErr w:type="spellEnd"/>
      <w:r>
        <w:t xml:space="preserve"> Gericht </w:t>
      </w:r>
      <w:proofErr w:type="spellStart"/>
      <w:r>
        <w:t>bestehn</w:t>
      </w:r>
      <w:proofErr w:type="spellEnd"/>
      <w:r>
        <w:t>!</w:t>
      </w:r>
    </w:p>
    <w:p w14:paraId="5B142701" w14:textId="77777777" w:rsidR="00481D45" w:rsidRDefault="00481D45" w:rsidP="00481D45">
      <w:pPr>
        <w:pStyle w:val="StandardWeb"/>
      </w:pPr>
      <w:r>
        <w:t>3. Ich klag: Vollkommen bin ich nicht,</w:t>
      </w:r>
      <w:r>
        <w:br/>
        <w:t>Es mangelt mir am Glaubenslicht.</w:t>
      </w:r>
      <w:r>
        <w:br/>
        <w:t>So ist mein Leben so getan,</w:t>
      </w:r>
      <w:r>
        <w:br/>
        <w:t xml:space="preserve">Dass </w:t>
      </w:r>
      <w:proofErr w:type="spellStart"/>
      <w:r>
        <w:t>ichs</w:t>
      </w:r>
      <w:proofErr w:type="spellEnd"/>
      <w:r>
        <w:t xml:space="preserve"> Gut nicht vollbringen kann.</w:t>
      </w:r>
      <w:r>
        <w:br/>
        <w:t>Gar unvollkommen ich jetzt bin</w:t>
      </w:r>
      <w:r>
        <w:br/>
        <w:t>In all mein Werken, Muth und Sinn</w:t>
      </w:r>
      <w:r>
        <w:br/>
        <w:t xml:space="preserve">Das </w:t>
      </w:r>
      <w:proofErr w:type="spellStart"/>
      <w:r>
        <w:t>rechn</w:t>
      </w:r>
      <w:proofErr w:type="spellEnd"/>
      <w:r>
        <w:t xml:space="preserve"> nicht meiner Seelen zu,</w:t>
      </w:r>
      <w:r>
        <w:br/>
        <w:t>Sonst hätt ich hier und dort nicht Ruh.</w:t>
      </w:r>
    </w:p>
    <w:p w14:paraId="2F2938EA" w14:textId="77777777" w:rsidR="00481D45" w:rsidRDefault="00481D45" w:rsidP="00481D45">
      <w:pPr>
        <w:pStyle w:val="StandardWeb"/>
      </w:pPr>
      <w:r>
        <w:t>4. Ich bitt: Lass dein Vollkommenheit</w:t>
      </w:r>
      <w:r>
        <w:br/>
        <w:t>Erstatten meine Dürftigkeit,</w:t>
      </w:r>
      <w:r>
        <w:br/>
        <w:t xml:space="preserve">Hilf, dass ich </w:t>
      </w:r>
      <w:proofErr w:type="spellStart"/>
      <w:r>
        <w:t>mög</w:t>
      </w:r>
      <w:proofErr w:type="spellEnd"/>
      <w:r>
        <w:t xml:space="preserve"> vollkommen sein,</w:t>
      </w:r>
      <w:r>
        <w:br/>
        <w:t>Im Glauben recht, in Werken rein;</w:t>
      </w:r>
      <w:r>
        <w:br/>
        <w:t>Was ich nicht kann, darin mich stärk,</w:t>
      </w:r>
      <w:r>
        <w:br/>
        <w:t>Dass ich durch dich verbring mein Werk</w:t>
      </w:r>
      <w:r>
        <w:br/>
        <w:t>Und von dir habe Trost und Freud</w:t>
      </w:r>
      <w:r>
        <w:br/>
        <w:t>Hier in der Unvollkommenheit.</w:t>
      </w:r>
    </w:p>
    <w:p w14:paraId="5B7943E5" w14:textId="77777777" w:rsidR="00481D45" w:rsidRDefault="00481D45" w:rsidP="00481D45">
      <w:pPr>
        <w:pStyle w:val="StandardWeb"/>
      </w:pPr>
      <w:r>
        <w:t xml:space="preserve">5. Lass mir in dieser Zeit </w:t>
      </w:r>
      <w:proofErr w:type="spellStart"/>
      <w:r>
        <w:t>gelingn</w:t>
      </w:r>
      <w:proofErr w:type="spellEnd"/>
      <w:r>
        <w:t>,</w:t>
      </w:r>
      <w:r>
        <w:br/>
        <w:t xml:space="preserve">Dass ich das Bös nicht </w:t>
      </w:r>
      <w:proofErr w:type="spellStart"/>
      <w:r>
        <w:t>mög</w:t>
      </w:r>
      <w:proofErr w:type="spellEnd"/>
      <w:r>
        <w:t xml:space="preserve"> </w:t>
      </w:r>
      <w:proofErr w:type="spellStart"/>
      <w:r>
        <w:t>verbringn</w:t>
      </w:r>
      <w:proofErr w:type="spellEnd"/>
      <w:r>
        <w:t>,</w:t>
      </w:r>
      <w:r>
        <w:br/>
        <w:t>Der bösen Lust im Herzen wehr,</w:t>
      </w:r>
      <w:r>
        <w:br/>
        <w:t xml:space="preserve">Dass ich nicht </w:t>
      </w:r>
      <w:proofErr w:type="spellStart"/>
      <w:r>
        <w:t>Sünd</w:t>
      </w:r>
      <w:proofErr w:type="spellEnd"/>
      <w:r>
        <w:t xml:space="preserve"> zu tun begehr,</w:t>
      </w:r>
      <w:r>
        <w:br/>
        <w:t>Richt mein Herz zur Vollkommenheit,</w:t>
      </w:r>
      <w:r>
        <w:br/>
        <w:t>Die bei dir ist in Ewigkeit,</w:t>
      </w:r>
      <w:r>
        <w:br/>
        <w:t>Dass ich im Himmel hab mein Theil</w:t>
      </w:r>
      <w:r>
        <w:br/>
        <w:t>Zu deiner Ehr und meinem Heil.</w:t>
      </w:r>
    </w:p>
    <w:p w14:paraId="49AB2A85" w14:textId="77777777" w:rsidR="00803282" w:rsidRDefault="00803282" w:rsidP="00803282">
      <w:pPr>
        <w:pStyle w:val="berschrift1"/>
      </w:pPr>
      <w:r>
        <w:t>Nun lasst uns alle preisen</w:t>
      </w:r>
    </w:p>
    <w:p w14:paraId="468AFC12" w14:textId="77777777" w:rsidR="00803282" w:rsidRPr="00803282" w:rsidRDefault="00803282" w:rsidP="00803282">
      <w:pPr>
        <w:rPr>
          <w:b/>
        </w:rPr>
      </w:pPr>
      <w:r w:rsidRPr="00803282">
        <w:rPr>
          <w:b/>
        </w:rPr>
        <w:t>12. August</w:t>
      </w:r>
    </w:p>
    <w:p w14:paraId="5CF50A84" w14:textId="77777777" w:rsidR="00803282" w:rsidRDefault="00803282" w:rsidP="00803282">
      <w:pPr>
        <w:pStyle w:val="StandardWeb"/>
      </w:pPr>
      <w:r>
        <w:rPr>
          <w:rStyle w:val="Hervorhebung"/>
        </w:rPr>
        <w:t>Im Ton: Lobt Gott, ihr frommen Christen.</w:t>
      </w:r>
    </w:p>
    <w:p w14:paraId="3FA14AD6" w14:textId="77777777" w:rsidR="00803282" w:rsidRDefault="00803282" w:rsidP="00803282">
      <w:pPr>
        <w:pStyle w:val="StandardWeb"/>
      </w:pPr>
      <w:r>
        <w:t>Nun lasst uns alle preisen</w:t>
      </w:r>
      <w:r>
        <w:br/>
        <w:t>Des höchsten Vaters Gnad,</w:t>
      </w:r>
      <w:r>
        <w:br/>
        <w:t xml:space="preserve">Der uns </w:t>
      </w:r>
      <w:proofErr w:type="spellStart"/>
      <w:r>
        <w:t>guts</w:t>
      </w:r>
      <w:proofErr w:type="spellEnd"/>
      <w:r>
        <w:t xml:space="preserve"> tut beweisen</w:t>
      </w:r>
      <w:r>
        <w:br/>
        <w:t xml:space="preserve">Auf Erden früh und </w:t>
      </w:r>
      <w:proofErr w:type="spellStart"/>
      <w:r>
        <w:t>spat</w:t>
      </w:r>
      <w:proofErr w:type="spellEnd"/>
      <w:r>
        <w:br/>
        <w:t>Und uns jährlich bescheret</w:t>
      </w:r>
      <w:r>
        <w:br/>
        <w:t>Das liebe täglich Brot,</w:t>
      </w:r>
      <w:r>
        <w:br/>
        <w:t>Und was der Mensch begehret</w:t>
      </w:r>
      <w:r>
        <w:br/>
        <w:t>Zur Seel- und Leibesnot.</w:t>
      </w:r>
    </w:p>
    <w:p w14:paraId="29C0C843" w14:textId="77777777" w:rsidR="00803282" w:rsidRDefault="00803282" w:rsidP="00803282">
      <w:pPr>
        <w:pStyle w:val="StandardWeb"/>
      </w:pPr>
      <w:r>
        <w:t xml:space="preserve">Die </w:t>
      </w:r>
      <w:proofErr w:type="spellStart"/>
      <w:r>
        <w:t>Frücht</w:t>
      </w:r>
      <w:proofErr w:type="spellEnd"/>
      <w:r>
        <w:t xml:space="preserve"> man jetzt einführet,</w:t>
      </w:r>
      <w:r>
        <w:br/>
        <w:t>Die uns gewachsen sind,</w:t>
      </w:r>
      <w:r>
        <w:br/>
        <w:t>Draus man sein Liebe spüret,</w:t>
      </w:r>
      <w:r>
        <w:br/>
        <w:t>Weil wir sind seine Kind.</w:t>
      </w:r>
      <w:r>
        <w:br/>
        <w:t>Er gibt uns Korn und Weizen,</w:t>
      </w:r>
      <w:r>
        <w:br/>
        <w:t xml:space="preserve">Gerst, Hafer und viel </w:t>
      </w:r>
      <w:proofErr w:type="spellStart"/>
      <w:r>
        <w:t>Frücht</w:t>
      </w:r>
      <w:proofErr w:type="spellEnd"/>
      <w:r>
        <w:t>,</w:t>
      </w:r>
      <w:r>
        <w:br/>
        <w:t>Dadurch er uns tut reizen,</w:t>
      </w:r>
      <w:r>
        <w:br/>
        <w:t xml:space="preserve">Dass man sich nach ihm </w:t>
      </w:r>
      <w:proofErr w:type="spellStart"/>
      <w:r>
        <w:t>richt</w:t>
      </w:r>
      <w:proofErr w:type="spellEnd"/>
      <w:r>
        <w:t>.</w:t>
      </w:r>
    </w:p>
    <w:p w14:paraId="63CF87FB" w14:textId="77777777" w:rsidR="00803282" w:rsidRDefault="00803282" w:rsidP="00803282">
      <w:pPr>
        <w:pStyle w:val="StandardWeb"/>
      </w:pPr>
      <w:r>
        <w:t>O Vater aller Frommen,</w:t>
      </w:r>
      <w:r>
        <w:br/>
        <w:t>Wir sind dein Kinderlein,</w:t>
      </w:r>
      <w:r>
        <w:br/>
        <w:t xml:space="preserve">Viel </w:t>
      </w:r>
      <w:proofErr w:type="spellStart"/>
      <w:r>
        <w:t>guts</w:t>
      </w:r>
      <w:proofErr w:type="spellEnd"/>
      <w:r>
        <w:t xml:space="preserve"> haben wir bekommen,</w:t>
      </w:r>
      <w:r>
        <w:br/>
        <w:t>Drum wir dir dankbar sein.</w:t>
      </w:r>
      <w:r>
        <w:br/>
        <w:t xml:space="preserve">Du </w:t>
      </w:r>
      <w:proofErr w:type="spellStart"/>
      <w:r>
        <w:t>wollst</w:t>
      </w:r>
      <w:proofErr w:type="spellEnd"/>
      <w:r>
        <w:t xml:space="preserve"> uns benedeien,</w:t>
      </w:r>
      <w:r>
        <w:br/>
        <w:t xml:space="preserve">Was wir geerntet </w:t>
      </w:r>
      <w:proofErr w:type="spellStart"/>
      <w:r>
        <w:t>han</w:t>
      </w:r>
      <w:proofErr w:type="spellEnd"/>
      <w:r>
        <w:t>,</w:t>
      </w:r>
      <w:r>
        <w:br/>
        <w:t>Auch Rath und Fried verleihen,</w:t>
      </w:r>
      <w:r>
        <w:br/>
        <w:t xml:space="preserve">Dass </w:t>
      </w:r>
      <w:proofErr w:type="spellStart"/>
      <w:r>
        <w:t>mans</w:t>
      </w:r>
      <w:proofErr w:type="spellEnd"/>
      <w:r>
        <w:t xml:space="preserve"> genießen kann.</w:t>
      </w:r>
    </w:p>
    <w:p w14:paraId="2BA099A0" w14:textId="77777777" w:rsidR="00803282" w:rsidRDefault="00803282" w:rsidP="00803282">
      <w:pPr>
        <w:pStyle w:val="StandardWeb"/>
      </w:pPr>
      <w:r>
        <w:t>Gib, dass wir uns der Armen</w:t>
      </w:r>
      <w:r>
        <w:br/>
        <w:t>Mit Treuen nehmen an,</w:t>
      </w:r>
      <w:r>
        <w:br/>
        <w:t>Derselben uns erbarmen,</w:t>
      </w:r>
      <w:r>
        <w:br/>
        <w:t>Wie du uns hast getan.</w:t>
      </w:r>
      <w:r>
        <w:br/>
        <w:t>Lass uns des Leibes pflegen,</w:t>
      </w:r>
      <w:r>
        <w:br/>
        <w:t xml:space="preserve">Dass er nicht </w:t>
      </w:r>
      <w:proofErr w:type="spellStart"/>
      <w:r>
        <w:t>werd</w:t>
      </w:r>
      <w:proofErr w:type="spellEnd"/>
      <w:r>
        <w:t xml:space="preserve"> zu geil,</w:t>
      </w:r>
      <w:r>
        <w:br/>
        <w:t>Dass wir nicht deinen Segen</w:t>
      </w:r>
      <w:r>
        <w:br/>
        <w:t>Verlieren, unser Heil</w:t>
      </w:r>
    </w:p>
    <w:p w14:paraId="4B32691D" w14:textId="77777777" w:rsidR="00803282" w:rsidRDefault="00803282" w:rsidP="00803282">
      <w:pPr>
        <w:pStyle w:val="StandardWeb"/>
      </w:pPr>
      <w:r>
        <w:t>Hilf, dass wir hie aussäen</w:t>
      </w:r>
      <w:r>
        <w:br/>
        <w:t>Mit reinem Sinn und Muth,</w:t>
      </w:r>
      <w:r>
        <w:br/>
        <w:t>Damit wir dort einnehmen</w:t>
      </w:r>
      <w:r>
        <w:br/>
        <w:t>Das große himmlisch Gut.</w:t>
      </w:r>
      <w:r>
        <w:br/>
        <w:t>Lass uns doch nicht verderben,</w:t>
      </w:r>
      <w:r>
        <w:br/>
        <w:t>Nimm uns ins Himmelreich,</w:t>
      </w:r>
      <w:r>
        <w:br/>
        <w:t>Dass wir dein Güter erben</w:t>
      </w:r>
      <w:r>
        <w:br/>
        <w:t>Und sein den Engeln gleich.</w:t>
      </w:r>
      <w:r>
        <w:br/>
        <w:t>Amen.</w:t>
      </w:r>
    </w:p>
    <w:p w14:paraId="3D0F76CB" w14:textId="77777777" w:rsidR="00CA4B83" w:rsidRDefault="00CA4B83" w:rsidP="00CA4B83">
      <w:pPr>
        <w:pStyle w:val="berschrift1"/>
      </w:pPr>
      <w:r>
        <w:t>O Gott und Herr in aller Welt</w:t>
      </w:r>
    </w:p>
    <w:p w14:paraId="154D19B3" w14:textId="77777777" w:rsidR="00CA4B83" w:rsidRPr="00CA4B83" w:rsidRDefault="00CA4B83" w:rsidP="00CA4B83">
      <w:pPr>
        <w:rPr>
          <w:b/>
        </w:rPr>
      </w:pPr>
      <w:r w:rsidRPr="00CA4B83">
        <w:rPr>
          <w:b/>
        </w:rPr>
        <w:t>7. März.</w:t>
      </w:r>
    </w:p>
    <w:p w14:paraId="49DF943C" w14:textId="77777777" w:rsidR="00CA4B83" w:rsidRDefault="00CA4B83" w:rsidP="00CA4B83">
      <w:pPr>
        <w:pStyle w:val="StandardWeb"/>
      </w:pPr>
      <w:r>
        <w:rPr>
          <w:rStyle w:val="Hervorhebung"/>
        </w:rPr>
        <w:t>Im Ton: Vater unser im Himmelreich.</w:t>
      </w:r>
    </w:p>
    <w:p w14:paraId="2146A215" w14:textId="77777777" w:rsidR="00CA4B83" w:rsidRDefault="00CA4B83" w:rsidP="00CA4B83">
      <w:pPr>
        <w:pStyle w:val="StandardWeb"/>
      </w:pPr>
      <w:r>
        <w:t>O Gott und Herr in aller Welt,</w:t>
      </w:r>
      <w:r>
        <w:br/>
        <w:t>Dein Kraft all Ding im Wesen hält;</w:t>
      </w:r>
      <w:r>
        <w:br/>
        <w:t>Kein heidnisch Götz die Welt regiert,</w:t>
      </w:r>
      <w:r>
        <w:br/>
        <w:t xml:space="preserve">Nur dir allein die Ehr </w:t>
      </w:r>
      <w:proofErr w:type="spellStart"/>
      <w:r>
        <w:t>gebürt</w:t>
      </w:r>
      <w:proofErr w:type="spellEnd"/>
      <w:r>
        <w:t>.</w:t>
      </w:r>
      <w:r>
        <w:br/>
        <w:t>Wir danken dir, dass du uns liebst</w:t>
      </w:r>
      <w:r>
        <w:br/>
        <w:t>Und uns so schöne Zeiten gibst.</w:t>
      </w:r>
    </w:p>
    <w:p w14:paraId="2DC4C2C4" w14:textId="77777777" w:rsidR="00CA4B83" w:rsidRDefault="00CA4B83" w:rsidP="00CA4B83">
      <w:pPr>
        <w:pStyle w:val="StandardWeb"/>
      </w:pPr>
      <w:r>
        <w:t xml:space="preserve">Wer kann erzählen deine </w:t>
      </w:r>
      <w:proofErr w:type="spellStart"/>
      <w:r>
        <w:t>Güt</w:t>
      </w:r>
      <w:proofErr w:type="spellEnd"/>
      <w:r>
        <w:t>,</w:t>
      </w:r>
      <w:r>
        <w:br/>
        <w:t xml:space="preserve">Die über uns wird </w:t>
      </w:r>
      <w:proofErr w:type="spellStart"/>
      <w:r>
        <w:t>ausgeschütt</w:t>
      </w:r>
      <w:proofErr w:type="spellEnd"/>
      <w:r>
        <w:t>?</w:t>
      </w:r>
      <w:r>
        <w:br/>
        <w:t>All Kreatur dein Lob ausruft,</w:t>
      </w:r>
      <w:r>
        <w:br/>
        <w:t>Der Himmel, Erden, Meer und Luft;</w:t>
      </w:r>
      <w:r>
        <w:br/>
        <w:t xml:space="preserve">Drum ich mein Sinn dahin auch </w:t>
      </w:r>
      <w:proofErr w:type="spellStart"/>
      <w:r>
        <w:t>richt</w:t>
      </w:r>
      <w:proofErr w:type="spellEnd"/>
      <w:r>
        <w:t>,</w:t>
      </w:r>
      <w:r>
        <w:br/>
        <w:t>Dass ich dir sei undankbar nicht.</w:t>
      </w:r>
    </w:p>
    <w:p w14:paraId="7070A973" w14:textId="28CE6BA7" w:rsidR="00CA4B83" w:rsidRDefault="00CA4B83" w:rsidP="00CA4B83">
      <w:pPr>
        <w:pStyle w:val="StandardWeb"/>
      </w:pPr>
      <w:r>
        <w:t xml:space="preserve">Durch </w:t>
      </w:r>
      <w:proofErr w:type="spellStart"/>
      <w:r>
        <w:t>Kält</w:t>
      </w:r>
      <w:proofErr w:type="spellEnd"/>
      <w:r>
        <w:t xml:space="preserve"> beschlossen wird die </w:t>
      </w:r>
      <w:proofErr w:type="spellStart"/>
      <w:r>
        <w:t>Erd</w:t>
      </w:r>
      <w:proofErr w:type="spellEnd"/>
      <w:r>
        <w:t>,</w:t>
      </w:r>
      <w:r>
        <w:br/>
        <w:t xml:space="preserve">Dass sie </w:t>
      </w:r>
      <w:proofErr w:type="spellStart"/>
      <w:r>
        <w:t>ausruh</w:t>
      </w:r>
      <w:proofErr w:type="spellEnd"/>
      <w:r>
        <w:t xml:space="preserve"> und fruchtbar </w:t>
      </w:r>
      <w:proofErr w:type="spellStart"/>
      <w:r>
        <w:t>werd</w:t>
      </w:r>
      <w:proofErr w:type="spellEnd"/>
      <w:r>
        <w:t>;</w:t>
      </w:r>
      <w:r>
        <w:br/>
        <w:t xml:space="preserve">Die </w:t>
      </w:r>
      <w:r w:rsidR="0067613A">
        <w:t>lässt</w:t>
      </w:r>
      <w:r>
        <w:t xml:space="preserve"> du wieder </w:t>
      </w:r>
      <w:proofErr w:type="spellStart"/>
      <w:r>
        <w:t>thauen</w:t>
      </w:r>
      <w:proofErr w:type="spellEnd"/>
      <w:r>
        <w:t xml:space="preserve"> auf,</w:t>
      </w:r>
      <w:r>
        <w:br/>
        <w:t>Wenn nun rauf steigt die Sonn im Lauf;</w:t>
      </w:r>
      <w:r>
        <w:br/>
        <w:t>Da wird die Welt erneuert fein,</w:t>
      </w:r>
      <w:r>
        <w:br/>
        <w:t>Dass all Geschöpf gar lustig sein.</w:t>
      </w:r>
    </w:p>
    <w:p w14:paraId="2D218F39" w14:textId="77777777" w:rsidR="00CA4B83" w:rsidRDefault="00CA4B83" w:rsidP="00CA4B83">
      <w:pPr>
        <w:pStyle w:val="StandardWeb"/>
      </w:pPr>
      <w:r>
        <w:t>Ach Herr, hilf mir durch deine Treu,</w:t>
      </w:r>
      <w:r>
        <w:br/>
        <w:t>Damit mein Herz auch werde neu,</w:t>
      </w:r>
      <w:r>
        <w:br/>
        <w:t>Und ich im Glauben jederzeit</w:t>
      </w:r>
      <w:r>
        <w:br/>
      </w:r>
      <w:proofErr w:type="spellStart"/>
      <w:r>
        <w:t>Deim</w:t>
      </w:r>
      <w:proofErr w:type="spellEnd"/>
      <w:r>
        <w:t xml:space="preserve"> Wort zu folgen sei bereits.</w:t>
      </w:r>
      <w:r>
        <w:br/>
        <w:t>Zu meiner Arbeit gib Gedeih,</w:t>
      </w:r>
      <w:r>
        <w:br/>
        <w:t>Auf dass sie mir ersprießlich sei.</w:t>
      </w:r>
    </w:p>
    <w:p w14:paraId="7B804DA7" w14:textId="77777777" w:rsidR="00CA4B83" w:rsidRDefault="00CA4B83" w:rsidP="00CA4B83">
      <w:pPr>
        <w:pStyle w:val="StandardWeb"/>
      </w:pPr>
      <w:r>
        <w:t xml:space="preserve">Hilf mir, dass ich </w:t>
      </w:r>
      <w:proofErr w:type="spellStart"/>
      <w:r>
        <w:t>mög</w:t>
      </w:r>
      <w:proofErr w:type="spellEnd"/>
      <w:r>
        <w:t xml:space="preserve"> nüchtern sein;</w:t>
      </w:r>
      <w:r>
        <w:br/>
        <w:t xml:space="preserve">Mein Leib </w:t>
      </w:r>
      <w:proofErr w:type="spellStart"/>
      <w:r>
        <w:t>bewahr</w:t>
      </w:r>
      <w:proofErr w:type="spellEnd"/>
      <w:r>
        <w:t xml:space="preserve"> von Sünden rein;</w:t>
      </w:r>
      <w:r>
        <w:br/>
        <w:t xml:space="preserve">Dein rein </w:t>
      </w:r>
      <w:proofErr w:type="spellStart"/>
      <w:r>
        <w:t>Empfängniß</w:t>
      </w:r>
      <w:proofErr w:type="spellEnd"/>
      <w:r>
        <w:t xml:space="preserve"> mich befrei</w:t>
      </w:r>
      <w:r>
        <w:br/>
        <w:t>Von meinen Sünden mancherlei,</w:t>
      </w:r>
      <w:r>
        <w:br/>
        <w:t xml:space="preserve">So </w:t>
      </w:r>
      <w:proofErr w:type="spellStart"/>
      <w:r>
        <w:t>werd</w:t>
      </w:r>
      <w:proofErr w:type="spellEnd"/>
      <w:r>
        <w:t xml:space="preserve"> ich dort in Ewigkeit</w:t>
      </w:r>
      <w:r>
        <w:br/>
        <w:t>Dein sieg zu preisen sein bereit.</w:t>
      </w:r>
    </w:p>
    <w:p w14:paraId="042FF89B" w14:textId="77777777" w:rsidR="00CA4B83" w:rsidRDefault="00CA4B83" w:rsidP="00CA4B83">
      <w:pPr>
        <w:pStyle w:val="StandardWeb"/>
      </w:pPr>
      <w:r>
        <w:t>Amen.</w:t>
      </w:r>
    </w:p>
    <w:p w14:paraId="3F610C61" w14:textId="77777777" w:rsidR="00CA4B83" w:rsidRDefault="00894E23" w:rsidP="00CA4B83">
      <w:pPr>
        <w:pStyle w:val="StandardWeb"/>
      </w:pPr>
      <w:hyperlink r:id="rId8" w:history="1">
        <w:proofErr w:type="spellStart"/>
        <w:r w:rsidR="00CA4B83">
          <w:rPr>
            <w:rStyle w:val="Hyperlink"/>
          </w:rPr>
          <w:t>Nöldeke</w:t>
        </w:r>
        <w:proofErr w:type="spellEnd"/>
        <w:r w:rsidR="00CA4B83">
          <w:rPr>
            <w:rStyle w:val="Hyperlink"/>
          </w:rPr>
          <w:t xml:space="preserve"> – Martin </w:t>
        </w:r>
        <w:proofErr w:type="spellStart"/>
        <w:r w:rsidR="00CA4B83">
          <w:rPr>
            <w:rStyle w:val="Hyperlink"/>
          </w:rPr>
          <w:t>Behemb’s</w:t>
        </w:r>
        <w:proofErr w:type="spellEnd"/>
        <w:r w:rsidR="00CA4B83">
          <w:rPr>
            <w:rStyle w:val="Hyperlink"/>
          </w:rPr>
          <w:t xml:space="preserve"> geistliche Lieder</w:t>
        </w:r>
      </w:hyperlink>
    </w:p>
    <w:p w14:paraId="0924B650" w14:textId="77777777" w:rsidR="00CA4B83" w:rsidRDefault="00894E23" w:rsidP="00CA4B83">
      <w:hyperlink r:id="rId9" w:history="1">
        <w:r w:rsidR="00CA4B83">
          <w:rPr>
            <w:rStyle w:val="Hyperlink"/>
          </w:rPr>
          <w:t xml:space="preserve">19. März </w:t>
        </w:r>
        <w:proofErr w:type="spellStart"/>
        <w:r w:rsidR="00CA4B83">
          <w:rPr>
            <w:rStyle w:val="Hyperlink"/>
          </w:rPr>
          <w:t>2013</w:t>
        </w:r>
      </w:hyperlink>
      <w:hyperlink r:id="rId10" w:history="1">
        <w:r w:rsidR="00CA4B83">
          <w:rPr>
            <w:rStyle w:val="Hyperlink"/>
          </w:rPr>
          <w:t>Andreas</w:t>
        </w:r>
      </w:hyperlink>
      <w:hyperlink r:id="rId11" w:history="1">
        <w:r w:rsidR="00CA4B83">
          <w:rPr>
            <w:rStyle w:val="Hyperlink"/>
          </w:rPr>
          <w:t>Behm</w:t>
        </w:r>
        <w:proofErr w:type="spellEnd"/>
        <w:r w:rsidR="00CA4B83">
          <w:rPr>
            <w:rStyle w:val="Hyperlink"/>
          </w:rPr>
          <w:t xml:space="preserve"> </w:t>
        </w:r>
        <w:proofErr w:type="spellStart"/>
        <w:r w:rsidR="00CA4B83">
          <w:rPr>
            <w:rStyle w:val="Hyperlink"/>
          </w:rPr>
          <w:t>Martin</w:t>
        </w:r>
      </w:hyperlink>
      <w:hyperlink r:id="rId12" w:history="1">
        <w:r w:rsidR="00CA4B83">
          <w:rPr>
            <w:rStyle w:val="Hyperlink"/>
          </w:rPr>
          <w:t>Gottes</w:t>
        </w:r>
        <w:proofErr w:type="spellEnd"/>
        <w:r w:rsidR="00CA4B83">
          <w:rPr>
            <w:rStyle w:val="Hyperlink"/>
          </w:rPr>
          <w:t xml:space="preserve"> Regierung</w:t>
        </w:r>
      </w:hyperlink>
      <w:r w:rsidR="00CA4B83">
        <w:rPr>
          <w:rStyle w:val="tags-links"/>
        </w:rPr>
        <w:t xml:space="preserve">, </w:t>
      </w:r>
      <w:hyperlink r:id="rId13" w:history="1">
        <w:proofErr w:type="spellStart"/>
        <w:r w:rsidR="00CA4B83">
          <w:rPr>
            <w:rStyle w:val="Hyperlink"/>
          </w:rPr>
          <w:t>Loblied</w:t>
        </w:r>
      </w:hyperlink>
      <w:hyperlink r:id="rId14" w:anchor="respond" w:history="1">
        <w:r w:rsidR="00CA4B83">
          <w:rPr>
            <w:rStyle w:val="Hyperlink"/>
          </w:rPr>
          <w:t>Einen</w:t>
        </w:r>
        <w:proofErr w:type="spellEnd"/>
        <w:r w:rsidR="00CA4B83">
          <w:rPr>
            <w:rStyle w:val="Hyperlink"/>
          </w:rPr>
          <w:t xml:space="preserve"> Kommentar hinterlassen</w:t>
        </w:r>
      </w:hyperlink>
      <w:r w:rsidR="00CA4B83">
        <w:t xml:space="preserve"> </w:t>
      </w:r>
    </w:p>
    <w:p w14:paraId="4085FF65" w14:textId="77777777" w:rsidR="00C45444" w:rsidRDefault="00C45444" w:rsidP="00C45444">
      <w:pPr>
        <w:pStyle w:val="berschrift1"/>
      </w:pPr>
      <w:r>
        <w:t>O Gott, der du die Menschen liebst</w:t>
      </w:r>
    </w:p>
    <w:p w14:paraId="6FA397F6" w14:textId="77777777" w:rsidR="00C45444" w:rsidRPr="00C45444" w:rsidRDefault="00C45444" w:rsidP="00C45444">
      <w:pPr>
        <w:rPr>
          <w:b/>
        </w:rPr>
      </w:pPr>
      <w:r w:rsidRPr="00C45444">
        <w:rPr>
          <w:b/>
        </w:rPr>
        <w:t>Um wahren Glauben.</w:t>
      </w:r>
    </w:p>
    <w:p w14:paraId="7209A323" w14:textId="77777777" w:rsidR="00C45444" w:rsidRDefault="00C45444" w:rsidP="00C45444">
      <w:pPr>
        <w:pStyle w:val="StandardWeb"/>
      </w:pPr>
      <w:r>
        <w:t>O Gott, der du die Menschen liebst,</w:t>
      </w:r>
      <w:r>
        <w:br/>
        <w:t xml:space="preserve">Ihn aus </w:t>
      </w:r>
      <w:proofErr w:type="spellStart"/>
      <w:r>
        <w:t>deim</w:t>
      </w:r>
      <w:proofErr w:type="spellEnd"/>
      <w:r>
        <w:t xml:space="preserve"> Schatz viel Gaben gibst,</w:t>
      </w:r>
      <w:r>
        <w:br/>
        <w:t>Du weißt, dass uns der Glaub ist not,</w:t>
      </w:r>
      <w:r>
        <w:br/>
      </w:r>
      <w:proofErr w:type="spellStart"/>
      <w:r>
        <w:t>Ohn</w:t>
      </w:r>
      <w:proofErr w:type="spellEnd"/>
      <w:r>
        <w:t xml:space="preserve"> Glaube wird der Mensch zu Spott.</w:t>
      </w:r>
    </w:p>
    <w:p w14:paraId="76C46FC5" w14:textId="77777777" w:rsidR="00C45444" w:rsidRDefault="00C45444" w:rsidP="00C45444">
      <w:pPr>
        <w:pStyle w:val="StandardWeb"/>
      </w:pPr>
      <w:r>
        <w:t>Den Glauben hast du auserwählt,</w:t>
      </w:r>
      <w:r>
        <w:br/>
      </w:r>
      <w:proofErr w:type="spellStart"/>
      <w:r>
        <w:t>Ohn</w:t>
      </w:r>
      <w:proofErr w:type="spellEnd"/>
      <w:r>
        <w:t xml:space="preserve"> Glauben dir kein Mensch gefällt;</w:t>
      </w:r>
      <w:r>
        <w:br/>
        <w:t>Was nicht vom Glauben Ursprung nimmt,</w:t>
      </w:r>
      <w:r>
        <w:br/>
        <w:t xml:space="preserve">Bei dir kein Gunst noch Lieb </w:t>
      </w:r>
      <w:proofErr w:type="spellStart"/>
      <w:r>
        <w:t>bekümmt</w:t>
      </w:r>
      <w:proofErr w:type="spellEnd"/>
      <w:r>
        <w:t>.</w:t>
      </w:r>
    </w:p>
    <w:p w14:paraId="6900D4B8" w14:textId="38CAD4B4" w:rsidR="00C45444" w:rsidRDefault="00C45444" w:rsidP="00C45444">
      <w:pPr>
        <w:pStyle w:val="StandardWeb"/>
      </w:pPr>
      <w:r>
        <w:t>Der Glauben ist allein dein Werk,</w:t>
      </w:r>
      <w:r>
        <w:br/>
        <w:t>Wird nicht erlangt durch Menschenstärk;</w:t>
      </w:r>
      <w:r>
        <w:br/>
        <w:t>Gibst du ihn nicht aus lauter Gunst,</w:t>
      </w:r>
      <w:r>
        <w:br/>
        <w:t xml:space="preserve">So ist des Menschen </w:t>
      </w:r>
      <w:r w:rsidR="00803282">
        <w:t>Tu</w:t>
      </w:r>
      <w:r>
        <w:t>n umsonst.</w:t>
      </w:r>
    </w:p>
    <w:p w14:paraId="5FED964C" w14:textId="77777777" w:rsidR="00C45444" w:rsidRDefault="00C45444" w:rsidP="00C45444">
      <w:pPr>
        <w:pStyle w:val="StandardWeb"/>
      </w:pPr>
      <w:r>
        <w:t>Drum bitt ich, durch dein Geist und Glanz</w:t>
      </w:r>
      <w:r>
        <w:br/>
        <w:t xml:space="preserve">Den Glauben in </w:t>
      </w:r>
      <w:proofErr w:type="spellStart"/>
      <w:r>
        <w:t>meim</w:t>
      </w:r>
      <w:proofErr w:type="spellEnd"/>
      <w:r>
        <w:t xml:space="preserve"> Herzen pflanz,</w:t>
      </w:r>
      <w:r>
        <w:br/>
      </w:r>
      <w:proofErr w:type="spellStart"/>
      <w:r>
        <w:t>Wirk</w:t>
      </w:r>
      <w:proofErr w:type="spellEnd"/>
      <w:r>
        <w:t xml:space="preserve"> ihn durchs Wort und Sakrament,</w:t>
      </w:r>
      <w:r>
        <w:br/>
        <w:t xml:space="preserve">Darin dein Gnad wird </w:t>
      </w:r>
      <w:proofErr w:type="spellStart"/>
      <w:r>
        <w:t>ausgespendt</w:t>
      </w:r>
      <w:proofErr w:type="spellEnd"/>
      <w:r>
        <w:t>.</w:t>
      </w:r>
    </w:p>
    <w:p w14:paraId="38ABBA53" w14:textId="77777777" w:rsidR="00C45444" w:rsidRDefault="00C45444" w:rsidP="00C45444">
      <w:pPr>
        <w:pStyle w:val="StandardWeb"/>
      </w:pPr>
      <w:r>
        <w:t>Vernunft und Glauben reimt sich nicht,</w:t>
      </w:r>
      <w:r>
        <w:br/>
        <w:t xml:space="preserve">Eins heftig </w:t>
      </w:r>
      <w:proofErr w:type="spellStart"/>
      <w:r>
        <w:t>widers</w:t>
      </w:r>
      <w:proofErr w:type="spellEnd"/>
      <w:r>
        <w:t xml:space="preserve"> </w:t>
      </w:r>
      <w:proofErr w:type="spellStart"/>
      <w:r>
        <w:t>ander</w:t>
      </w:r>
      <w:proofErr w:type="spellEnd"/>
      <w:r>
        <w:t xml:space="preserve"> ficht;</w:t>
      </w:r>
      <w:r>
        <w:br/>
        <w:t xml:space="preserve">Hilf dass ich mich </w:t>
      </w:r>
      <w:proofErr w:type="spellStart"/>
      <w:r>
        <w:t>deim</w:t>
      </w:r>
      <w:proofErr w:type="spellEnd"/>
      <w:r>
        <w:t xml:space="preserve"> Wort bequem</w:t>
      </w:r>
      <w:r>
        <w:br/>
        <w:t xml:space="preserve">Und mein Vernunft gefangen </w:t>
      </w:r>
      <w:proofErr w:type="spellStart"/>
      <w:r>
        <w:t>nehm</w:t>
      </w:r>
      <w:proofErr w:type="spellEnd"/>
      <w:r>
        <w:t>.</w:t>
      </w:r>
    </w:p>
    <w:p w14:paraId="2F17DE64" w14:textId="77777777" w:rsidR="00C45444" w:rsidRDefault="00C45444" w:rsidP="00C45444">
      <w:pPr>
        <w:pStyle w:val="StandardWeb"/>
      </w:pPr>
      <w:r>
        <w:t>O Herr, ich glaub, doch bin ich schwach,</w:t>
      </w:r>
      <w:r>
        <w:br/>
        <w:t>Mein Glauben täglich stärker mach;</w:t>
      </w:r>
      <w:r>
        <w:br/>
        <w:t xml:space="preserve">Erhalt des Glaubens </w:t>
      </w:r>
      <w:proofErr w:type="spellStart"/>
      <w:r>
        <w:t>Fünklein</w:t>
      </w:r>
      <w:proofErr w:type="spellEnd"/>
      <w:r>
        <w:t xml:space="preserve"> klein,</w:t>
      </w:r>
      <w:r>
        <w:br/>
        <w:t>Dass er nicht ganz verlier den Schein.</w:t>
      </w:r>
    </w:p>
    <w:p w14:paraId="41BB6CCF" w14:textId="77777777" w:rsidR="00C45444" w:rsidRDefault="00C45444" w:rsidP="00C45444">
      <w:pPr>
        <w:pStyle w:val="StandardWeb"/>
      </w:pPr>
      <w:r>
        <w:t>Den Glauben in mir stärk und mehr,</w:t>
      </w:r>
      <w:r>
        <w:br/>
        <w:t>Sonst ist er zu behalten schwer,</w:t>
      </w:r>
      <w:r>
        <w:br/>
        <w:t>Hilf, dass er wachs und hab Bestand</w:t>
      </w:r>
      <w:r>
        <w:br/>
        <w:t xml:space="preserve">In Nöthen als ein </w:t>
      </w:r>
      <w:proofErr w:type="spellStart"/>
      <w:r>
        <w:t>ehrne</w:t>
      </w:r>
      <w:proofErr w:type="spellEnd"/>
      <w:r>
        <w:t xml:space="preserve"> Wand.</w:t>
      </w:r>
    </w:p>
    <w:p w14:paraId="4E4A09CE" w14:textId="77777777" w:rsidR="00C45444" w:rsidRDefault="00C45444" w:rsidP="00C45444">
      <w:pPr>
        <w:pStyle w:val="StandardWeb"/>
      </w:pPr>
      <w:r>
        <w:t xml:space="preserve">Lass mich nicht zweifeln noch </w:t>
      </w:r>
      <w:proofErr w:type="spellStart"/>
      <w:r>
        <w:t>verzagn</w:t>
      </w:r>
      <w:proofErr w:type="spellEnd"/>
      <w:r>
        <w:t>,</w:t>
      </w:r>
      <w:r>
        <w:br/>
        <w:t xml:space="preserve">Auf dein Verheißung soll </w:t>
      </w:r>
      <w:proofErr w:type="spellStart"/>
      <w:r>
        <w:t>ichs</w:t>
      </w:r>
      <w:proofErr w:type="spellEnd"/>
      <w:r>
        <w:t xml:space="preserve"> </w:t>
      </w:r>
      <w:proofErr w:type="spellStart"/>
      <w:r>
        <w:t>wagn</w:t>
      </w:r>
      <w:proofErr w:type="spellEnd"/>
      <w:r>
        <w:t>.</w:t>
      </w:r>
      <w:r>
        <w:br/>
        <w:t>Hilf, dass ich festen Glauben hab,</w:t>
      </w:r>
      <w:r>
        <w:br/>
        <w:t>Bis mein Leib wird gelegt ins Grab.</w:t>
      </w:r>
    </w:p>
    <w:p w14:paraId="0966FE0E" w14:textId="77777777" w:rsidR="00C45444" w:rsidRDefault="00C45444" w:rsidP="00C45444">
      <w:pPr>
        <w:pStyle w:val="StandardWeb"/>
      </w:pPr>
      <w:r>
        <w:t>Doch tu von mir Vermessenheit,</w:t>
      </w:r>
      <w:r>
        <w:br/>
      </w:r>
      <w:proofErr w:type="spellStart"/>
      <w:r>
        <w:t>Bewahr</w:t>
      </w:r>
      <w:proofErr w:type="spellEnd"/>
      <w:r>
        <w:t xml:space="preserve"> mich auch vor Sicherheit;</w:t>
      </w:r>
      <w:r>
        <w:br/>
        <w:t>Lass mich in Demuth gläubig sein,</w:t>
      </w:r>
      <w:r>
        <w:br/>
        <w:t xml:space="preserve">Dass ich trau auf dein </w:t>
      </w:r>
      <w:proofErr w:type="spellStart"/>
      <w:r>
        <w:t>Güt</w:t>
      </w:r>
      <w:proofErr w:type="spellEnd"/>
      <w:r>
        <w:t xml:space="preserve"> allein.</w:t>
      </w:r>
    </w:p>
    <w:p w14:paraId="4F2D06DF" w14:textId="77777777" w:rsidR="00C45444" w:rsidRDefault="00C45444" w:rsidP="00C45444">
      <w:pPr>
        <w:pStyle w:val="StandardWeb"/>
      </w:pPr>
      <w:r>
        <w:t>Hilf, dass ich hier im Glauben ring,</w:t>
      </w:r>
      <w:r>
        <w:br/>
        <w:t>Durch Tod und Leben zu dir dring;</w:t>
      </w:r>
      <w:r>
        <w:br/>
        <w:t>Dass ich empfang die himmlisch Gab,</w:t>
      </w:r>
      <w:r>
        <w:br/>
        <w:t>Die ich hier nur im Glauben hab.</w:t>
      </w:r>
    </w:p>
    <w:p w14:paraId="0D6D842A" w14:textId="77777777" w:rsidR="00C45444" w:rsidRDefault="00C45444" w:rsidP="00C45444">
      <w:pPr>
        <w:pStyle w:val="StandardWeb"/>
      </w:pPr>
      <w:r>
        <w:t>Amen.</w:t>
      </w:r>
    </w:p>
    <w:p w14:paraId="431EE6ED" w14:textId="77777777" w:rsidR="00CA4B83" w:rsidRDefault="00CA4B83" w:rsidP="00CA4B83">
      <w:pPr>
        <w:pStyle w:val="berschrift1"/>
      </w:pPr>
      <w:r>
        <w:t>O frommer Vater, deine Kind</w:t>
      </w:r>
    </w:p>
    <w:p w14:paraId="138DE113" w14:textId="77777777" w:rsidR="00CA4B83" w:rsidRPr="00CA4B83" w:rsidRDefault="00CA4B83" w:rsidP="00CA4B83">
      <w:pPr>
        <w:rPr>
          <w:b/>
        </w:rPr>
      </w:pPr>
      <w:r w:rsidRPr="00CA4B83">
        <w:rPr>
          <w:b/>
        </w:rPr>
        <w:t xml:space="preserve">Gebet wider die </w:t>
      </w:r>
      <w:proofErr w:type="spellStart"/>
      <w:r w:rsidRPr="00CA4B83">
        <w:rPr>
          <w:b/>
        </w:rPr>
        <w:t>Teurung</w:t>
      </w:r>
      <w:proofErr w:type="spellEnd"/>
      <w:r w:rsidRPr="00CA4B83">
        <w:rPr>
          <w:b/>
        </w:rPr>
        <w:t>.</w:t>
      </w:r>
    </w:p>
    <w:p w14:paraId="45005A9D" w14:textId="77777777" w:rsidR="00CA4B83" w:rsidRDefault="00CA4B83" w:rsidP="00CA4B83">
      <w:pPr>
        <w:pStyle w:val="StandardWeb"/>
      </w:pPr>
      <w:r>
        <w:t>O frommer Vater, deine Kind</w:t>
      </w:r>
      <w:r>
        <w:br/>
      </w:r>
      <w:proofErr w:type="spellStart"/>
      <w:r>
        <w:t>Jetzund</w:t>
      </w:r>
      <w:proofErr w:type="spellEnd"/>
      <w:r>
        <w:t xml:space="preserve"> in großem Kummer sind;</w:t>
      </w:r>
      <w:r>
        <w:br/>
        <w:t>Weil du auf uns so zornig bist,</w:t>
      </w:r>
      <w:r>
        <w:br/>
      </w:r>
      <w:proofErr w:type="spellStart"/>
      <w:r>
        <w:t>Dannher</w:t>
      </w:r>
      <w:proofErr w:type="spellEnd"/>
      <w:r>
        <w:t xml:space="preserve"> so schwere </w:t>
      </w:r>
      <w:proofErr w:type="spellStart"/>
      <w:r>
        <w:t>Teurung</w:t>
      </w:r>
      <w:proofErr w:type="spellEnd"/>
      <w:r>
        <w:t xml:space="preserve"> ist.</w:t>
      </w:r>
    </w:p>
    <w:p w14:paraId="39A1022A" w14:textId="77777777" w:rsidR="00CA4B83" w:rsidRDefault="00CA4B83" w:rsidP="00CA4B83">
      <w:pPr>
        <w:pStyle w:val="StandardWeb"/>
      </w:pPr>
      <w:r>
        <w:t>Du speisest uns mit Tränenbrot,</w:t>
      </w:r>
      <w:r>
        <w:br/>
        <w:t>Tränkst uns mit Zähren in der Not;</w:t>
      </w:r>
      <w:r>
        <w:br/>
        <w:t>Das haben wir ja wohl verdient, –</w:t>
      </w:r>
      <w:r>
        <w:br/>
        <w:t>Herr, fahr mit uns doch nicht geschwind.</w:t>
      </w:r>
    </w:p>
    <w:p w14:paraId="70DCE9E2" w14:textId="77777777" w:rsidR="00CA4B83" w:rsidRDefault="00CA4B83" w:rsidP="00CA4B83">
      <w:pPr>
        <w:pStyle w:val="StandardWeb"/>
      </w:pPr>
      <w:r>
        <w:t xml:space="preserve">Die </w:t>
      </w:r>
      <w:proofErr w:type="spellStart"/>
      <w:r>
        <w:t>Sünd</w:t>
      </w:r>
      <w:proofErr w:type="spellEnd"/>
      <w:r>
        <w:t xml:space="preserve"> vergib, der </w:t>
      </w:r>
      <w:proofErr w:type="spellStart"/>
      <w:r>
        <w:t>Teurung</w:t>
      </w:r>
      <w:proofErr w:type="spellEnd"/>
      <w:r>
        <w:t xml:space="preserve"> wehr,</w:t>
      </w:r>
      <w:r>
        <w:br/>
        <w:t>Und uns das täglich Brot bescher,</w:t>
      </w:r>
      <w:r>
        <w:br/>
      </w:r>
      <w:proofErr w:type="spellStart"/>
      <w:r>
        <w:t>Entzeuch</w:t>
      </w:r>
      <w:proofErr w:type="spellEnd"/>
      <w:r>
        <w:t xml:space="preserve"> uns nicht das Himmelsbrot,</w:t>
      </w:r>
      <w:r>
        <w:br/>
        <w:t>Dein teure Sakrament und Wort.</w:t>
      </w:r>
    </w:p>
    <w:p w14:paraId="66058121" w14:textId="77777777" w:rsidR="00CA4B83" w:rsidRDefault="00CA4B83" w:rsidP="00CA4B83">
      <w:pPr>
        <w:pStyle w:val="StandardWeb"/>
      </w:pPr>
      <w:r>
        <w:t>Führ uns aus diesem Jammertal</w:t>
      </w:r>
      <w:r>
        <w:br/>
        <w:t xml:space="preserve">Zur Freud und </w:t>
      </w:r>
      <w:proofErr w:type="spellStart"/>
      <w:r>
        <w:t>Wonn</w:t>
      </w:r>
      <w:proofErr w:type="spellEnd"/>
      <w:r>
        <w:t xml:space="preserve"> ins Himmels Saal,</w:t>
      </w:r>
      <w:r>
        <w:br/>
        <w:t>Da wird kein Durst noch Hunger sein,</w:t>
      </w:r>
      <w:r>
        <w:br/>
        <w:t>Und wird aufhören Angst und Pein.</w:t>
      </w:r>
    </w:p>
    <w:p w14:paraId="7C37BCE8" w14:textId="77777777" w:rsidR="00CA4B83" w:rsidRDefault="00CA4B83" w:rsidP="00CA4B83">
      <w:pPr>
        <w:pStyle w:val="StandardWeb"/>
      </w:pPr>
      <w:r>
        <w:t>Amen.</w:t>
      </w:r>
    </w:p>
    <w:p w14:paraId="6ACAF40C" w14:textId="77777777" w:rsidR="00481D45" w:rsidRDefault="00481D45" w:rsidP="00481D45">
      <w:pPr>
        <w:pStyle w:val="berschrift1"/>
      </w:pPr>
      <w:r>
        <w:t>O heilige Dreifaltigkeit</w:t>
      </w:r>
    </w:p>
    <w:p w14:paraId="07015644" w14:textId="77777777" w:rsidR="00481D45" w:rsidRPr="00481D45" w:rsidRDefault="00481D45" w:rsidP="00481D45">
      <w:pPr>
        <w:rPr>
          <w:b/>
        </w:rPr>
      </w:pPr>
      <w:r w:rsidRPr="00481D45">
        <w:rPr>
          <w:b/>
        </w:rPr>
        <w:t>Ein Morgensegen</w:t>
      </w:r>
    </w:p>
    <w:p w14:paraId="59572360" w14:textId="77777777" w:rsidR="00481D45" w:rsidRDefault="00481D45" w:rsidP="00481D45">
      <w:pPr>
        <w:pStyle w:val="StandardWeb"/>
      </w:pPr>
      <w:r>
        <w:t>1. O heilige Dreifaltigkeit,</w:t>
      </w:r>
      <w:r>
        <w:br/>
        <w:t>O hochgelobte Einigkeit,</w:t>
      </w:r>
      <w:r>
        <w:br/>
        <w:t>Gott Vater, Sohn, Heiliger Geist,</w:t>
      </w:r>
      <w:r>
        <w:br/>
        <w:t xml:space="preserve">Heut diesen Tag mir Beistand </w:t>
      </w:r>
      <w:proofErr w:type="spellStart"/>
      <w:r>
        <w:t>leist</w:t>
      </w:r>
      <w:proofErr w:type="spellEnd"/>
      <w:r>
        <w:t>.</w:t>
      </w:r>
    </w:p>
    <w:p w14:paraId="7EF50E4F" w14:textId="77777777" w:rsidR="00481D45" w:rsidRDefault="00481D45" w:rsidP="00481D45">
      <w:pPr>
        <w:pStyle w:val="StandardWeb"/>
      </w:pPr>
      <w:r>
        <w:t xml:space="preserve">2. Mein Seel, Leib, Ehr und Gut </w:t>
      </w:r>
      <w:proofErr w:type="spellStart"/>
      <w:r>
        <w:t>bewahr</w:t>
      </w:r>
      <w:proofErr w:type="spellEnd"/>
      <w:r>
        <w:t>,</w:t>
      </w:r>
      <w:r>
        <w:br/>
        <w:t>Dass mir kein Schaden widerfahr,</w:t>
      </w:r>
      <w:r>
        <w:br/>
        <w:t>Und mich der Satan nicht verletz,</w:t>
      </w:r>
      <w:r>
        <w:br/>
        <w:t xml:space="preserve">Noch mich in </w:t>
      </w:r>
      <w:proofErr w:type="spellStart"/>
      <w:r>
        <w:t>Schand</w:t>
      </w:r>
      <w:proofErr w:type="spellEnd"/>
      <w:r>
        <w:t xml:space="preserve"> und Schaden setz.</w:t>
      </w:r>
    </w:p>
    <w:p w14:paraId="1A32F73F" w14:textId="77777777" w:rsidR="00481D45" w:rsidRDefault="00481D45" w:rsidP="00481D45">
      <w:pPr>
        <w:pStyle w:val="StandardWeb"/>
      </w:pPr>
      <w:r>
        <w:t xml:space="preserve">3. Des Vaters Macht mich heut </w:t>
      </w:r>
      <w:proofErr w:type="spellStart"/>
      <w:r>
        <w:t>anblick</w:t>
      </w:r>
      <w:proofErr w:type="spellEnd"/>
      <w:r>
        <w:t>,</w:t>
      </w:r>
      <w:r>
        <w:br/>
        <w:t>Des Sohnes Weisheit mich erquick,</w:t>
      </w:r>
      <w:r>
        <w:br/>
        <w:t xml:space="preserve">Des </w:t>
      </w:r>
      <w:proofErr w:type="spellStart"/>
      <w:r>
        <w:t>heilgen</w:t>
      </w:r>
      <w:proofErr w:type="spellEnd"/>
      <w:r>
        <w:t xml:space="preserve"> Geistes Glanz und Schein</w:t>
      </w:r>
      <w:r>
        <w:br/>
      </w:r>
      <w:proofErr w:type="spellStart"/>
      <w:r>
        <w:t>Erleucht</w:t>
      </w:r>
      <w:proofErr w:type="spellEnd"/>
      <w:r>
        <w:t xml:space="preserve"> meines finstern Herzens Schrein.</w:t>
      </w:r>
    </w:p>
    <w:p w14:paraId="3043D9D2" w14:textId="77777777" w:rsidR="00481D45" w:rsidRDefault="00481D45" w:rsidP="00481D45">
      <w:pPr>
        <w:pStyle w:val="StandardWeb"/>
      </w:pPr>
      <w:r>
        <w:t>4. Mein Schöpfer, steh mir kräftig bei,</w:t>
      </w:r>
      <w:r>
        <w:br/>
        <w:t>Christ, mein Erlöser, hilf mir frei;</w:t>
      </w:r>
      <w:r>
        <w:br/>
        <w:t>O Tröster wert, weich nicht von mir,</w:t>
      </w:r>
      <w:r>
        <w:br/>
        <w:t>Mein Herz mit werten Gaben zier!</w:t>
      </w:r>
    </w:p>
    <w:p w14:paraId="36080E07" w14:textId="77777777" w:rsidR="00481D45" w:rsidRDefault="00481D45" w:rsidP="00481D45">
      <w:pPr>
        <w:pStyle w:val="StandardWeb"/>
      </w:pPr>
      <w:r>
        <w:t>5. Herr, segne und behüte mich,</w:t>
      </w:r>
      <w:r>
        <w:br/>
        <w:t xml:space="preserve">Herr, </w:t>
      </w:r>
      <w:proofErr w:type="spellStart"/>
      <w:r>
        <w:t>leucht</w:t>
      </w:r>
      <w:proofErr w:type="spellEnd"/>
      <w:r>
        <w:t xml:space="preserve"> mich an ganz </w:t>
      </w:r>
      <w:proofErr w:type="spellStart"/>
      <w:r>
        <w:t>gnädiglich</w:t>
      </w:r>
      <w:proofErr w:type="spellEnd"/>
      <w:r>
        <w:t>,</w:t>
      </w:r>
      <w:r>
        <w:br/>
        <w:t>Herr heb auf mich dein Angesicht,</w:t>
      </w:r>
      <w:r>
        <w:br/>
        <w:t xml:space="preserve">Dein Frieden auf mich Armen </w:t>
      </w:r>
      <w:proofErr w:type="spellStart"/>
      <w:r>
        <w:t>richt</w:t>
      </w:r>
      <w:proofErr w:type="spellEnd"/>
      <w:r>
        <w:t>.</w:t>
      </w:r>
    </w:p>
    <w:p w14:paraId="6E0EF9FB" w14:textId="77777777" w:rsidR="00481D45" w:rsidRDefault="00481D45" w:rsidP="00481D45">
      <w:pPr>
        <w:pStyle w:val="StandardWeb"/>
      </w:pPr>
      <w:r>
        <w:t xml:space="preserve">6. Solch göttlich </w:t>
      </w:r>
      <w:proofErr w:type="spellStart"/>
      <w:r>
        <w:t>Benediction</w:t>
      </w:r>
      <w:proofErr w:type="spellEnd"/>
      <w:r>
        <w:br/>
        <w:t>Send mir herab vom Himmelsthron,</w:t>
      </w:r>
      <w:r>
        <w:br/>
        <w:t>Damit ich heut und alle Tag</w:t>
      </w:r>
      <w:r>
        <w:br/>
        <w:t>Durch dich frei sei von aller Plag.</w:t>
      </w:r>
    </w:p>
    <w:p w14:paraId="4F991169" w14:textId="77777777" w:rsidR="00481D45" w:rsidRDefault="00481D45" w:rsidP="00481D45">
      <w:pPr>
        <w:pStyle w:val="StandardWeb"/>
      </w:pPr>
      <w:r>
        <w:t>7. Lass mich erlangen Trost und Heil,</w:t>
      </w:r>
      <w:r>
        <w:br/>
        <w:t xml:space="preserve">Dass mir dein Segen </w:t>
      </w:r>
      <w:proofErr w:type="spellStart"/>
      <w:r>
        <w:t>werd</w:t>
      </w:r>
      <w:proofErr w:type="spellEnd"/>
      <w:r>
        <w:t xml:space="preserve"> zu </w:t>
      </w:r>
      <w:proofErr w:type="spellStart"/>
      <w:r>
        <w:t>theil</w:t>
      </w:r>
      <w:proofErr w:type="spellEnd"/>
      <w:r>
        <w:t>;</w:t>
      </w:r>
      <w:r>
        <w:br/>
        <w:t xml:space="preserve">Vor </w:t>
      </w:r>
      <w:proofErr w:type="spellStart"/>
      <w:r>
        <w:t>sichtbarn</w:t>
      </w:r>
      <w:proofErr w:type="spellEnd"/>
      <w:r>
        <w:t xml:space="preserve"> Feinden mich </w:t>
      </w:r>
      <w:proofErr w:type="spellStart"/>
      <w:r>
        <w:t>bewahr</w:t>
      </w:r>
      <w:proofErr w:type="spellEnd"/>
      <w:r>
        <w:t>,</w:t>
      </w:r>
      <w:r>
        <w:br/>
        <w:t xml:space="preserve">Und wehr auch der </w:t>
      </w:r>
      <w:proofErr w:type="spellStart"/>
      <w:r>
        <w:t>unsichtbarn</w:t>
      </w:r>
      <w:proofErr w:type="spellEnd"/>
      <w:r>
        <w:t xml:space="preserve"> Schar.</w:t>
      </w:r>
    </w:p>
    <w:p w14:paraId="3E3DD378" w14:textId="24A01D43" w:rsidR="00481D45" w:rsidRDefault="00481D45" w:rsidP="00481D45">
      <w:pPr>
        <w:pStyle w:val="StandardWeb"/>
      </w:pPr>
      <w:r>
        <w:t xml:space="preserve">8. </w:t>
      </w:r>
      <w:proofErr w:type="spellStart"/>
      <w:r>
        <w:t>Rett</w:t>
      </w:r>
      <w:proofErr w:type="spellEnd"/>
      <w:r>
        <w:t xml:space="preserve"> mich aus meiner Angst und Not,</w:t>
      </w:r>
      <w:r>
        <w:br/>
        <w:t xml:space="preserve">Dass ich nicht </w:t>
      </w:r>
      <w:proofErr w:type="spellStart"/>
      <w:r>
        <w:t>werd</w:t>
      </w:r>
      <w:proofErr w:type="spellEnd"/>
      <w:r>
        <w:t xml:space="preserve"> zu </w:t>
      </w:r>
      <w:proofErr w:type="spellStart"/>
      <w:r>
        <w:t>Schand</w:t>
      </w:r>
      <w:proofErr w:type="spellEnd"/>
      <w:r>
        <w:t xml:space="preserve"> und Spott;</w:t>
      </w:r>
      <w:r>
        <w:br/>
        <w:t>So preis ich dich mit Innigkeit</w:t>
      </w:r>
      <w:r>
        <w:br/>
        <w:t>Allhier und dort in Ewigkeit.</w:t>
      </w:r>
    </w:p>
    <w:p w14:paraId="64E672C4" w14:textId="77777777" w:rsidR="00481D45" w:rsidRDefault="00481D45" w:rsidP="00481D45">
      <w:pPr>
        <w:pStyle w:val="StandardWeb"/>
      </w:pPr>
      <w:r>
        <w:t>Amen.</w:t>
      </w:r>
    </w:p>
    <w:p w14:paraId="65A7D74A" w14:textId="77777777" w:rsidR="0067613A" w:rsidRDefault="0067613A" w:rsidP="0067613A">
      <w:pPr>
        <w:pStyle w:val="berschrift1"/>
      </w:pPr>
      <w:r>
        <w:t>O Herre Gott, groß ist die Not</w:t>
      </w:r>
    </w:p>
    <w:p w14:paraId="72FB24BF" w14:textId="77777777" w:rsidR="0067613A" w:rsidRPr="0067613A" w:rsidRDefault="0067613A" w:rsidP="0067613A">
      <w:pPr>
        <w:rPr>
          <w:b/>
        </w:rPr>
      </w:pPr>
      <w:r w:rsidRPr="0067613A">
        <w:rPr>
          <w:b/>
        </w:rPr>
        <w:t>Am dritten Sonntage nach Ostern, Jubilate.</w:t>
      </w:r>
    </w:p>
    <w:p w14:paraId="27BD9EB0" w14:textId="77777777" w:rsidR="0067613A" w:rsidRDefault="0067613A" w:rsidP="0067613A">
      <w:pPr>
        <w:pStyle w:val="StandardWeb"/>
      </w:pPr>
      <w:r>
        <w:t xml:space="preserve">Aus dem </w:t>
      </w:r>
      <w:proofErr w:type="spellStart"/>
      <w:r>
        <w:t>Evangel</w:t>
      </w:r>
      <w:proofErr w:type="spellEnd"/>
      <w:r>
        <w:t>. Joh. 16.</w:t>
      </w:r>
    </w:p>
    <w:p w14:paraId="307D7D9C" w14:textId="77777777" w:rsidR="0067613A" w:rsidRDefault="0067613A" w:rsidP="0067613A">
      <w:pPr>
        <w:pStyle w:val="StandardWeb"/>
      </w:pPr>
      <w:r>
        <w:rPr>
          <w:rStyle w:val="Fett"/>
        </w:rPr>
        <w:t>Um Trost und Rettung im Kreuz.</w:t>
      </w:r>
    </w:p>
    <w:p w14:paraId="5948A1F0" w14:textId="77777777" w:rsidR="0067613A" w:rsidRDefault="0067613A" w:rsidP="0067613A">
      <w:pPr>
        <w:pStyle w:val="StandardWeb"/>
      </w:pPr>
      <w:r>
        <w:t>O Herre Gott, groß ist die Not,</w:t>
      </w:r>
      <w:r>
        <w:br/>
        <w:t>Wir stecken voller Sorgen;</w:t>
      </w:r>
      <w:r>
        <w:br/>
        <w:t xml:space="preserve">Groß </w:t>
      </w:r>
      <w:proofErr w:type="spellStart"/>
      <w:r>
        <w:t>Ungefehl</w:t>
      </w:r>
      <w:proofErr w:type="spellEnd"/>
      <w:r>
        <w:t xml:space="preserve"> erhebt sich schnell,</w:t>
      </w:r>
      <w:r>
        <w:br/>
        <w:t>Das ist dir unverborgen.</w:t>
      </w:r>
    </w:p>
    <w:p w14:paraId="52794CFA" w14:textId="77777777" w:rsidR="0067613A" w:rsidRDefault="0067613A" w:rsidP="0067613A">
      <w:pPr>
        <w:pStyle w:val="StandardWeb"/>
      </w:pPr>
      <w:r>
        <w:t>Dein Kirch hat Pein, so muss es sein,</w:t>
      </w:r>
      <w:r>
        <w:br/>
        <w:t>So lang wir sind auf Erden.</w:t>
      </w:r>
      <w:r>
        <w:br/>
        <w:t>Ein jeder Christ mühselig ist</w:t>
      </w:r>
      <w:r>
        <w:br/>
        <w:t xml:space="preserve">Und </w:t>
      </w:r>
      <w:proofErr w:type="spellStart"/>
      <w:r>
        <w:t>träget</w:t>
      </w:r>
      <w:proofErr w:type="spellEnd"/>
      <w:r>
        <w:t xml:space="preserve"> sein Beschwerden.</w:t>
      </w:r>
    </w:p>
    <w:p w14:paraId="128AF607" w14:textId="77777777" w:rsidR="0067613A" w:rsidRDefault="0067613A" w:rsidP="0067613A">
      <w:pPr>
        <w:pStyle w:val="StandardWeb"/>
      </w:pPr>
      <w:r>
        <w:t>All, die da sind dein liebe Kind,</w:t>
      </w:r>
      <w:r>
        <w:br/>
        <w:t>Das Kreuz sie müssen erben.</w:t>
      </w:r>
      <w:r>
        <w:br/>
        <w:t xml:space="preserve">Das Kreuz ist nutz, bringt uns viel </w:t>
      </w:r>
      <w:proofErr w:type="spellStart"/>
      <w:r>
        <w:t>guts</w:t>
      </w:r>
      <w:proofErr w:type="spellEnd"/>
      <w:r>
        <w:br/>
        <w:t>Und lässt uns nicht verderben.</w:t>
      </w:r>
    </w:p>
    <w:p w14:paraId="780D30E6" w14:textId="77777777" w:rsidR="0067613A" w:rsidRDefault="0067613A" w:rsidP="0067613A">
      <w:pPr>
        <w:pStyle w:val="StandardWeb"/>
      </w:pPr>
      <w:r>
        <w:t xml:space="preserve">Mir ist oft weh, wenn ich nicht </w:t>
      </w:r>
      <w:proofErr w:type="spellStart"/>
      <w:r>
        <w:t>seh</w:t>
      </w:r>
      <w:proofErr w:type="spellEnd"/>
      <w:r>
        <w:br/>
        <w:t>Dein Angesicht mit Gnaden;</w:t>
      </w:r>
      <w:r>
        <w:br/>
        <w:t xml:space="preserve">Mein Herz erschrickt, </w:t>
      </w:r>
      <w:proofErr w:type="spellStart"/>
      <w:r>
        <w:t>wenns</w:t>
      </w:r>
      <w:proofErr w:type="spellEnd"/>
      <w:r>
        <w:t xml:space="preserve"> nicht erblickt,</w:t>
      </w:r>
      <w:r>
        <w:br/>
        <w:t>Wie du bald hilfst vom Schaden.</w:t>
      </w:r>
    </w:p>
    <w:p w14:paraId="2D19D6E6" w14:textId="77777777" w:rsidR="0067613A" w:rsidRDefault="0067613A" w:rsidP="0067613A">
      <w:pPr>
        <w:pStyle w:val="StandardWeb"/>
      </w:pPr>
      <w:r>
        <w:t>Doch in der Not, bei Schmach und Spott,</w:t>
      </w:r>
      <w:r>
        <w:br/>
        <w:t>Wenn ich muss kläglich weinen,</w:t>
      </w:r>
      <w:r>
        <w:br/>
        <w:t>Wir mir recht wohl, bin Freuden voll,</w:t>
      </w:r>
      <w:r>
        <w:br/>
        <w:t xml:space="preserve">Wenn du dein </w:t>
      </w:r>
      <w:proofErr w:type="spellStart"/>
      <w:r>
        <w:t>Hülf</w:t>
      </w:r>
      <w:proofErr w:type="spellEnd"/>
      <w:r>
        <w:t xml:space="preserve"> lässt scheinen.</w:t>
      </w:r>
    </w:p>
    <w:p w14:paraId="53560C65" w14:textId="77777777" w:rsidR="0067613A" w:rsidRDefault="0067613A" w:rsidP="0067613A">
      <w:pPr>
        <w:pStyle w:val="StandardWeb"/>
      </w:pPr>
      <w:r>
        <w:t>Ich bin im Streit ein kleine Zeit,</w:t>
      </w:r>
      <w:r>
        <w:br/>
        <w:t>Nach dir steht mein Begehren,</w:t>
      </w:r>
      <w:r>
        <w:br/>
        <w:t>Ich freu mich dein im Herzen mein,</w:t>
      </w:r>
      <w:r>
        <w:br/>
      </w:r>
      <w:proofErr w:type="spellStart"/>
      <w:r>
        <w:t>Wollst</w:t>
      </w:r>
      <w:proofErr w:type="spellEnd"/>
      <w:r>
        <w:t xml:space="preserve"> mir dein </w:t>
      </w:r>
      <w:proofErr w:type="spellStart"/>
      <w:r>
        <w:t>Hülf</w:t>
      </w:r>
      <w:proofErr w:type="spellEnd"/>
      <w:r>
        <w:t xml:space="preserve"> gewähren.</w:t>
      </w:r>
    </w:p>
    <w:p w14:paraId="27266C8A" w14:textId="77777777" w:rsidR="0067613A" w:rsidRDefault="0067613A" w:rsidP="0067613A">
      <w:pPr>
        <w:pStyle w:val="StandardWeb"/>
      </w:pPr>
      <w:r>
        <w:t>Drum, lieber Herr, sei ja nicht fern,</w:t>
      </w:r>
      <w:r>
        <w:br/>
        <w:t>Wenn ich in Nöthen stecke;</w:t>
      </w:r>
      <w:r>
        <w:br/>
        <w:t>Durch deine Huld gib mir Geduld,</w:t>
      </w:r>
      <w:r>
        <w:br/>
        <w:t>Dass ich ja nicht erschrecke.</w:t>
      </w:r>
    </w:p>
    <w:p w14:paraId="081EA88D" w14:textId="77777777" w:rsidR="0067613A" w:rsidRDefault="0067613A" w:rsidP="0067613A">
      <w:pPr>
        <w:pStyle w:val="StandardWeb"/>
      </w:pPr>
      <w:r>
        <w:t>Wenn ich mein Plag dir herzlich klag,</w:t>
      </w:r>
      <w:r>
        <w:br/>
        <w:t xml:space="preserve">So </w:t>
      </w:r>
      <w:proofErr w:type="spellStart"/>
      <w:r>
        <w:t>wollst</w:t>
      </w:r>
      <w:proofErr w:type="spellEnd"/>
      <w:r>
        <w:t xml:space="preserve"> </w:t>
      </w:r>
      <w:proofErr w:type="spellStart"/>
      <w:r>
        <w:t>dus</w:t>
      </w:r>
      <w:proofErr w:type="spellEnd"/>
      <w:r>
        <w:t xml:space="preserve"> Kreuze lindern.</w:t>
      </w:r>
      <w:r>
        <w:br/>
        <w:t>Durchs Geistes Werk mich Schwachen stärk,</w:t>
      </w:r>
      <w:r>
        <w:br/>
      </w:r>
      <w:proofErr w:type="spellStart"/>
      <w:r>
        <w:t>Tröst</w:t>
      </w:r>
      <w:proofErr w:type="spellEnd"/>
      <w:r>
        <w:t xml:space="preserve"> mich samt deinen Kindern.</w:t>
      </w:r>
    </w:p>
    <w:p w14:paraId="1B34E877" w14:textId="77777777" w:rsidR="0067613A" w:rsidRDefault="0067613A" w:rsidP="0067613A">
      <w:pPr>
        <w:pStyle w:val="StandardWeb"/>
      </w:pPr>
      <w:proofErr w:type="spellStart"/>
      <w:r>
        <w:t>Rett</w:t>
      </w:r>
      <w:proofErr w:type="spellEnd"/>
      <w:r>
        <w:t xml:space="preserve"> mich vom Spott, verkürz die Not,</w:t>
      </w:r>
      <w:r>
        <w:br/>
        <w:t>Dieweil ich auf dich traue;</w:t>
      </w:r>
      <w:r>
        <w:br/>
        <w:t xml:space="preserve">Das Unglück </w:t>
      </w:r>
      <w:proofErr w:type="spellStart"/>
      <w:r>
        <w:t>wend</w:t>
      </w:r>
      <w:proofErr w:type="spellEnd"/>
      <w:r>
        <w:t>, mach sein ein End,</w:t>
      </w:r>
      <w:r>
        <w:br/>
        <w:t>Dass ich dein Hülfe schaue.</w:t>
      </w:r>
    </w:p>
    <w:p w14:paraId="57C6DC65" w14:textId="77777777" w:rsidR="0067613A" w:rsidRDefault="0067613A" w:rsidP="0067613A">
      <w:pPr>
        <w:pStyle w:val="StandardWeb"/>
      </w:pPr>
      <w:r>
        <w:t xml:space="preserve">Gleichwie ein Weib mit </w:t>
      </w:r>
      <w:proofErr w:type="spellStart"/>
      <w:r>
        <w:t>schwangerm</w:t>
      </w:r>
      <w:proofErr w:type="spellEnd"/>
      <w:r>
        <w:t xml:space="preserve"> Leib</w:t>
      </w:r>
      <w:r>
        <w:br/>
        <w:t>Entbunden wird mit Freuden,</w:t>
      </w:r>
      <w:r>
        <w:br/>
        <w:t>So steh mir bei, und mach mich frei</w:t>
      </w:r>
      <w:r>
        <w:br/>
        <w:t>Vom schweren Kreuz und Leiden.</w:t>
      </w:r>
    </w:p>
    <w:p w14:paraId="0301ED41" w14:textId="77777777" w:rsidR="0067613A" w:rsidRDefault="0067613A" w:rsidP="0067613A">
      <w:pPr>
        <w:pStyle w:val="StandardWeb"/>
      </w:pPr>
      <w:r>
        <w:t xml:space="preserve">Dein Angesicht zu mir auch </w:t>
      </w:r>
      <w:proofErr w:type="spellStart"/>
      <w:r>
        <w:t>richt</w:t>
      </w:r>
      <w:proofErr w:type="spellEnd"/>
      <w:r>
        <w:t>,</w:t>
      </w:r>
      <w:r>
        <w:br/>
        <w:t xml:space="preserve">Aus lauter </w:t>
      </w:r>
      <w:proofErr w:type="spellStart"/>
      <w:r>
        <w:t>Güt</w:t>
      </w:r>
      <w:proofErr w:type="spellEnd"/>
      <w:r>
        <w:t xml:space="preserve"> und Gnaden,</w:t>
      </w:r>
      <w:r>
        <w:br/>
        <w:t>Auf dass ich frei dir dankbar sei</w:t>
      </w:r>
      <w:r>
        <w:br/>
        <w:t>Für deine großen Gaben.</w:t>
      </w:r>
    </w:p>
    <w:p w14:paraId="7BF792ED" w14:textId="77777777" w:rsidR="0067613A" w:rsidRDefault="0067613A" w:rsidP="0067613A">
      <w:pPr>
        <w:pStyle w:val="StandardWeb"/>
      </w:pPr>
      <w:r>
        <w:t>Mach mich bereit zur Himmelsfreud;</w:t>
      </w:r>
      <w:r>
        <w:br/>
        <w:t xml:space="preserve">Dahin </w:t>
      </w:r>
      <w:proofErr w:type="spellStart"/>
      <w:r>
        <w:t>wollst</w:t>
      </w:r>
      <w:proofErr w:type="spellEnd"/>
      <w:r>
        <w:t xml:space="preserve"> du mich führen,</w:t>
      </w:r>
      <w:r>
        <w:br/>
        <w:t xml:space="preserve">Da ich </w:t>
      </w:r>
      <w:proofErr w:type="spellStart"/>
      <w:r>
        <w:t>ohn</w:t>
      </w:r>
      <w:proofErr w:type="spellEnd"/>
      <w:r>
        <w:t xml:space="preserve"> End, zu dir </w:t>
      </w:r>
      <w:proofErr w:type="spellStart"/>
      <w:r>
        <w:t>gewendt</w:t>
      </w:r>
      <w:proofErr w:type="spellEnd"/>
      <w:r>
        <w:t>,</w:t>
      </w:r>
      <w:r>
        <w:br/>
      </w:r>
      <w:proofErr w:type="spellStart"/>
      <w:r>
        <w:t>Mög</w:t>
      </w:r>
      <w:proofErr w:type="spellEnd"/>
      <w:r>
        <w:t xml:space="preserve"> ewig jubilieren.</w:t>
      </w:r>
    </w:p>
    <w:p w14:paraId="74EE1A03" w14:textId="77777777" w:rsidR="00CA4B83" w:rsidRDefault="00CA4B83" w:rsidP="00CA4B83">
      <w:pPr>
        <w:pStyle w:val="berschrift1"/>
      </w:pPr>
      <w:r>
        <w:t>O Herr, mein Herz heb ich zu dir</w:t>
      </w:r>
    </w:p>
    <w:p w14:paraId="6D68EA63" w14:textId="77777777" w:rsidR="00CA4B83" w:rsidRPr="00CA4B83" w:rsidRDefault="00CA4B83" w:rsidP="00CA4B83">
      <w:pPr>
        <w:rPr>
          <w:b/>
        </w:rPr>
      </w:pPr>
      <w:r w:rsidRPr="00CA4B83">
        <w:rPr>
          <w:b/>
        </w:rPr>
        <w:t>6. Januar.</w:t>
      </w:r>
    </w:p>
    <w:p w14:paraId="6CF4B732" w14:textId="77777777" w:rsidR="00CA4B83" w:rsidRDefault="00CA4B83" w:rsidP="00CA4B83">
      <w:pPr>
        <w:pStyle w:val="StandardWeb"/>
      </w:pPr>
      <w:r>
        <w:rPr>
          <w:rStyle w:val="Hervorhebung"/>
        </w:rPr>
        <w:t>Im Ton: Herr Jesu Christ, wahr Mensch und Gott.</w:t>
      </w:r>
    </w:p>
    <w:p w14:paraId="0324F446" w14:textId="77777777" w:rsidR="00CA4B83" w:rsidRDefault="00CA4B83" w:rsidP="00CA4B83">
      <w:pPr>
        <w:pStyle w:val="StandardWeb"/>
      </w:pPr>
      <w:r>
        <w:t>O Herr, mein Herz heb ich zu dir,</w:t>
      </w:r>
      <w:r>
        <w:br/>
        <w:t>Dein Lob zu preisen mit Begier,</w:t>
      </w:r>
      <w:r>
        <w:br/>
        <w:t>Weil man dein Gut spürt offenbar</w:t>
      </w:r>
      <w:r>
        <w:br/>
        <w:t>Allzeit und jetzt zum neuen Jahr.</w:t>
      </w:r>
    </w:p>
    <w:p w14:paraId="3BBBE5B1" w14:textId="77777777" w:rsidR="00CA4B83" w:rsidRDefault="00CA4B83" w:rsidP="00CA4B83">
      <w:pPr>
        <w:pStyle w:val="StandardWeb"/>
      </w:pPr>
      <w:r>
        <w:t xml:space="preserve">Die Sonn war </w:t>
      </w:r>
      <w:proofErr w:type="spellStart"/>
      <w:r>
        <w:t>gangen</w:t>
      </w:r>
      <w:proofErr w:type="spellEnd"/>
      <w:r>
        <w:t xml:space="preserve"> auf die Seit</w:t>
      </w:r>
      <w:r>
        <w:br/>
        <w:t>Und schien, als wär sie von uns weit,</w:t>
      </w:r>
      <w:r>
        <w:br/>
        <w:t>Die lenkst du zu uns wieder her,</w:t>
      </w:r>
      <w:r>
        <w:br/>
        <w:t>Dass sie uns Licht und Hitz vermehr.</w:t>
      </w:r>
    </w:p>
    <w:p w14:paraId="32677CFD" w14:textId="77777777" w:rsidR="00CA4B83" w:rsidRDefault="00CA4B83" w:rsidP="00CA4B83">
      <w:pPr>
        <w:pStyle w:val="StandardWeb"/>
      </w:pPr>
      <w:r>
        <w:t>Wir bitten herzlich: Gib dein Gnad,</w:t>
      </w:r>
      <w:r>
        <w:br/>
        <w:t xml:space="preserve">Dass uns der Winterfrost nicht </w:t>
      </w:r>
      <w:proofErr w:type="spellStart"/>
      <w:r>
        <w:t>schad</w:t>
      </w:r>
      <w:proofErr w:type="spellEnd"/>
      <w:r>
        <w:t>,</w:t>
      </w:r>
      <w:r>
        <w:br/>
        <w:t>Solch Wetter gib zu jeder Frist,</w:t>
      </w:r>
      <w:r>
        <w:br/>
        <w:t>Das uns auf Erden nützlich ist.</w:t>
      </w:r>
    </w:p>
    <w:p w14:paraId="4732BD8B" w14:textId="77777777" w:rsidR="00CA4B83" w:rsidRDefault="00CA4B83" w:rsidP="00CA4B83">
      <w:pPr>
        <w:pStyle w:val="StandardWeb"/>
      </w:pPr>
      <w:r>
        <w:t xml:space="preserve">Bescher uns ein </w:t>
      </w:r>
      <w:proofErr w:type="spellStart"/>
      <w:r>
        <w:t>guts</w:t>
      </w:r>
      <w:proofErr w:type="spellEnd"/>
      <w:r>
        <w:t xml:space="preserve"> neues Jahr,</w:t>
      </w:r>
      <w:r>
        <w:br/>
        <w:t xml:space="preserve">Uns Leib, Seel, Haus und Hof </w:t>
      </w:r>
      <w:proofErr w:type="spellStart"/>
      <w:r>
        <w:t>bewahr</w:t>
      </w:r>
      <w:proofErr w:type="spellEnd"/>
      <w:r>
        <w:t>;</w:t>
      </w:r>
      <w:r>
        <w:br/>
        <w:t xml:space="preserve">Dein Treu und </w:t>
      </w:r>
      <w:proofErr w:type="spellStart"/>
      <w:r>
        <w:t>Hülf</w:t>
      </w:r>
      <w:proofErr w:type="spellEnd"/>
      <w:r>
        <w:t xml:space="preserve"> sei uns bereit</w:t>
      </w:r>
      <w:r>
        <w:br/>
        <w:t xml:space="preserve">In Trübsal, Angst und </w:t>
      </w:r>
      <w:proofErr w:type="spellStart"/>
      <w:r>
        <w:t>Herzenleid</w:t>
      </w:r>
      <w:proofErr w:type="spellEnd"/>
      <w:r>
        <w:t>.</w:t>
      </w:r>
    </w:p>
    <w:p w14:paraId="009E49DA" w14:textId="77777777" w:rsidR="00CA4B83" w:rsidRDefault="00CA4B83" w:rsidP="00CA4B83">
      <w:pPr>
        <w:pStyle w:val="StandardWeb"/>
      </w:pPr>
      <w:r>
        <w:t>Jesu, dein Nam ist süß und schön,</w:t>
      </w:r>
      <w:r>
        <w:br/>
        <w:t xml:space="preserve">Durch den wir all vor Gott </w:t>
      </w:r>
      <w:proofErr w:type="spellStart"/>
      <w:r>
        <w:t>bestehn</w:t>
      </w:r>
      <w:proofErr w:type="spellEnd"/>
      <w:r>
        <w:t>;</w:t>
      </w:r>
      <w:r>
        <w:br/>
        <w:t>Du bist ein König aller Welt,</w:t>
      </w:r>
      <w:r>
        <w:br/>
        <w:t>Dem nur ein reinen Herz gefällt.</w:t>
      </w:r>
    </w:p>
    <w:p w14:paraId="5383E731" w14:textId="77777777" w:rsidR="00CA4B83" w:rsidRDefault="00CA4B83" w:rsidP="00CA4B83">
      <w:pPr>
        <w:pStyle w:val="StandardWeb"/>
      </w:pPr>
      <w:r>
        <w:t>Drum hilf, dass wir dem Willen dein</w:t>
      </w:r>
      <w:r>
        <w:br/>
        <w:t>Im Glauben gern gehorsam sein;</w:t>
      </w:r>
      <w:r>
        <w:br/>
        <w:t>Lass uns ein guten Anfang machen</w:t>
      </w:r>
      <w:r>
        <w:br/>
        <w:t>Zum neuen Jahr in allen Sachen.</w:t>
      </w:r>
    </w:p>
    <w:p w14:paraId="06492915" w14:textId="77777777" w:rsidR="00CA4B83" w:rsidRDefault="00CA4B83" w:rsidP="00CA4B83">
      <w:pPr>
        <w:pStyle w:val="StandardWeb"/>
      </w:pPr>
      <w:r>
        <w:t xml:space="preserve">Gib, dass uns </w:t>
      </w:r>
      <w:proofErr w:type="spellStart"/>
      <w:r>
        <w:t>leucht</w:t>
      </w:r>
      <w:proofErr w:type="spellEnd"/>
      <w:r>
        <w:t xml:space="preserve"> der Gnadenschein,</w:t>
      </w:r>
      <w:r>
        <w:br/>
        <w:t>Weil wir allhier im Elend sein;</w:t>
      </w:r>
      <w:r>
        <w:br/>
        <w:t>Und führ uns aus dem Jammertal</w:t>
      </w:r>
      <w:r>
        <w:br/>
        <w:t>Zum neuen Jahr ins Himmels Saal!</w:t>
      </w:r>
    </w:p>
    <w:p w14:paraId="3FB9C73F" w14:textId="77777777" w:rsidR="00CA4B83" w:rsidRDefault="00CA4B83" w:rsidP="00CA4B83">
      <w:pPr>
        <w:pStyle w:val="StandardWeb"/>
      </w:pPr>
      <w:r>
        <w:t>Amen.</w:t>
      </w:r>
    </w:p>
    <w:p w14:paraId="7C4B2665" w14:textId="77777777" w:rsidR="00803282" w:rsidRDefault="00803282" w:rsidP="00803282">
      <w:pPr>
        <w:pStyle w:val="berschrift1"/>
      </w:pPr>
      <w:r>
        <w:t xml:space="preserve">O höchster Gott, dein </w:t>
      </w:r>
      <w:proofErr w:type="spellStart"/>
      <w:r>
        <w:t>Güt</w:t>
      </w:r>
      <w:proofErr w:type="spellEnd"/>
      <w:r>
        <w:t xml:space="preserve"> ist groß</w:t>
      </w:r>
    </w:p>
    <w:p w14:paraId="6A0CECD8" w14:textId="77777777" w:rsidR="00803282" w:rsidRPr="00803282" w:rsidRDefault="00803282" w:rsidP="00803282">
      <w:pPr>
        <w:rPr>
          <w:b/>
          <w:sz w:val="48"/>
          <w:szCs w:val="48"/>
          <w:lang w:eastAsia="de-DE"/>
        </w:rPr>
      </w:pPr>
      <w:r w:rsidRPr="00803282">
        <w:rPr>
          <w:b/>
        </w:rPr>
        <w:t>13. September</w:t>
      </w:r>
    </w:p>
    <w:p w14:paraId="0CE719ED" w14:textId="77777777" w:rsidR="00803282" w:rsidRDefault="00803282" w:rsidP="00803282">
      <w:pPr>
        <w:pStyle w:val="StandardWeb"/>
      </w:pPr>
      <w:r>
        <w:rPr>
          <w:rStyle w:val="Hervorhebung"/>
        </w:rPr>
        <w:t>Im Ton: Wer in dem Schutz des Höchsten ist.</w:t>
      </w:r>
    </w:p>
    <w:p w14:paraId="18DA4B74" w14:textId="77777777" w:rsidR="00803282" w:rsidRDefault="00803282" w:rsidP="00803282">
      <w:pPr>
        <w:pStyle w:val="StandardWeb"/>
      </w:pPr>
      <w:r>
        <w:rPr>
          <w:rStyle w:val="Hervorhebung"/>
        </w:rPr>
        <w:t>Mit Wiederholung der letzten Verse.</w:t>
      </w:r>
    </w:p>
    <w:p w14:paraId="098D5705" w14:textId="77777777" w:rsidR="00803282" w:rsidRDefault="00803282" w:rsidP="00803282">
      <w:pPr>
        <w:pStyle w:val="StandardWeb"/>
      </w:pPr>
      <w:r>
        <w:t xml:space="preserve">O höchster Gott, dein </w:t>
      </w:r>
      <w:proofErr w:type="spellStart"/>
      <w:r>
        <w:t>Güt</w:t>
      </w:r>
      <w:proofErr w:type="spellEnd"/>
      <w:r>
        <w:t xml:space="preserve"> ist groß,</w:t>
      </w:r>
      <w:r>
        <w:br/>
        <w:t xml:space="preserve">Die jährlich wird </w:t>
      </w:r>
      <w:proofErr w:type="spellStart"/>
      <w:r>
        <w:t>gespüret</w:t>
      </w:r>
      <w:proofErr w:type="spellEnd"/>
      <w:r>
        <w:t>,</w:t>
      </w:r>
      <w:r>
        <w:br/>
        <w:t xml:space="preserve">Dieweil die </w:t>
      </w:r>
      <w:proofErr w:type="spellStart"/>
      <w:r>
        <w:t>Erd</w:t>
      </w:r>
      <w:proofErr w:type="spellEnd"/>
      <w:r>
        <w:t xml:space="preserve"> </w:t>
      </w:r>
      <w:proofErr w:type="spellStart"/>
      <w:r>
        <w:t>ohn</w:t>
      </w:r>
      <w:proofErr w:type="spellEnd"/>
      <w:r>
        <w:t xml:space="preserve"> Unterlass</w:t>
      </w:r>
      <w:r>
        <w:br/>
        <w:t xml:space="preserve">Mit Früchten wird </w:t>
      </w:r>
      <w:proofErr w:type="spellStart"/>
      <w:r>
        <w:t>gezieret</w:t>
      </w:r>
      <w:proofErr w:type="spellEnd"/>
      <w:r>
        <w:t>.</w:t>
      </w:r>
      <w:r>
        <w:br/>
        <w:t>Du gibst uns Vogel, Obst und Fisch,</w:t>
      </w:r>
      <w:r>
        <w:br/>
        <w:t>Die trägt man auf an unserm Tisch.</w:t>
      </w:r>
      <w:r>
        <w:br/>
        <w:t xml:space="preserve">Die Hitz wird </w:t>
      </w:r>
      <w:proofErr w:type="spellStart"/>
      <w:r>
        <w:t>abgekühlet</w:t>
      </w:r>
      <w:proofErr w:type="spellEnd"/>
      <w:r>
        <w:t>,</w:t>
      </w:r>
      <w:r>
        <w:br/>
        <w:t xml:space="preserve">Wie </w:t>
      </w:r>
      <w:proofErr w:type="spellStart"/>
      <w:r>
        <w:t>mans</w:t>
      </w:r>
      <w:proofErr w:type="spellEnd"/>
      <w:r>
        <w:t xml:space="preserve"> in Lüften fühlet.</w:t>
      </w:r>
    </w:p>
    <w:p w14:paraId="0E4FFEEF" w14:textId="77777777" w:rsidR="00803282" w:rsidRDefault="00803282" w:rsidP="00803282">
      <w:pPr>
        <w:pStyle w:val="StandardWeb"/>
      </w:pPr>
      <w:r>
        <w:t xml:space="preserve">Herr, hilf, dass ich die </w:t>
      </w:r>
      <w:proofErr w:type="spellStart"/>
      <w:r>
        <w:t>Vorsorg</w:t>
      </w:r>
      <w:proofErr w:type="spellEnd"/>
      <w:r>
        <w:t xml:space="preserve"> dein</w:t>
      </w:r>
      <w:r>
        <w:br/>
        <w:t>Im Glauben lern erkennen,</w:t>
      </w:r>
      <w:r>
        <w:br/>
        <w:t>Dass ich dir möge dankbar sein</w:t>
      </w:r>
      <w:r>
        <w:br/>
        <w:t>Und dich mein Vater nennen,</w:t>
      </w:r>
      <w:r>
        <w:br/>
        <w:t xml:space="preserve">Damit ich mich gern nach dir </w:t>
      </w:r>
      <w:proofErr w:type="spellStart"/>
      <w:r>
        <w:t>richt</w:t>
      </w:r>
      <w:proofErr w:type="spellEnd"/>
      <w:r>
        <w:t>,</w:t>
      </w:r>
      <w:r>
        <w:br/>
        <w:t xml:space="preserve">Nach </w:t>
      </w:r>
      <w:proofErr w:type="spellStart"/>
      <w:r>
        <w:t>deim</w:t>
      </w:r>
      <w:proofErr w:type="spellEnd"/>
      <w:r>
        <w:t xml:space="preserve"> Befehl verbring mein Pflicht.</w:t>
      </w:r>
      <w:r>
        <w:br/>
        <w:t xml:space="preserve">O Herr, du </w:t>
      </w:r>
      <w:proofErr w:type="spellStart"/>
      <w:r>
        <w:t>wollst</w:t>
      </w:r>
      <w:proofErr w:type="spellEnd"/>
      <w:r>
        <w:t xml:space="preserve"> mich stärken</w:t>
      </w:r>
      <w:r>
        <w:br/>
        <w:t xml:space="preserve">Zum </w:t>
      </w:r>
      <w:proofErr w:type="spellStart"/>
      <w:r>
        <w:t>Glaubn</w:t>
      </w:r>
      <w:proofErr w:type="spellEnd"/>
      <w:r>
        <w:t xml:space="preserve"> und guten Werken.</w:t>
      </w:r>
    </w:p>
    <w:p w14:paraId="2DF3DF6E" w14:textId="77777777" w:rsidR="00803282" w:rsidRDefault="00803282" w:rsidP="00803282">
      <w:pPr>
        <w:pStyle w:val="StandardWeb"/>
      </w:pPr>
      <w:r>
        <w:t>Zu dir mein Hoffnung steht allein,</w:t>
      </w:r>
      <w:r>
        <w:br/>
      </w:r>
      <w:proofErr w:type="spellStart"/>
      <w:r>
        <w:t>Regier</w:t>
      </w:r>
      <w:proofErr w:type="spellEnd"/>
      <w:r>
        <w:t xml:space="preserve"> mein Herz und Sinnen,</w:t>
      </w:r>
      <w:r>
        <w:br/>
        <w:t>Auf dass ich, wie die Vögelein,</w:t>
      </w:r>
      <w:r>
        <w:br/>
        <w:t xml:space="preserve">Dem Unglück </w:t>
      </w:r>
      <w:proofErr w:type="spellStart"/>
      <w:r>
        <w:t>mög</w:t>
      </w:r>
      <w:proofErr w:type="spellEnd"/>
      <w:r>
        <w:t xml:space="preserve"> entrinnen.</w:t>
      </w:r>
      <w:r>
        <w:br/>
        <w:t>Mein Gang und Zug hier also schick,</w:t>
      </w:r>
      <w:r>
        <w:br/>
        <w:t>Dass mich nicht fang des Satans Strick,</w:t>
      </w:r>
      <w:r>
        <w:br/>
        <w:t>Darin ich muss verderben,</w:t>
      </w:r>
      <w:r>
        <w:br/>
        <w:t>Des andern Todes sterben,</w:t>
      </w:r>
    </w:p>
    <w:p w14:paraId="7FCF592C" w14:textId="77777777" w:rsidR="00803282" w:rsidRDefault="00803282" w:rsidP="00803282">
      <w:pPr>
        <w:pStyle w:val="StandardWeb"/>
      </w:pPr>
      <w:r>
        <w:t xml:space="preserve">Vor Untreu mir mein Herz </w:t>
      </w:r>
      <w:proofErr w:type="spellStart"/>
      <w:r>
        <w:t>bewahr</w:t>
      </w:r>
      <w:proofErr w:type="spellEnd"/>
      <w:r>
        <w:t>,</w:t>
      </w:r>
      <w:r>
        <w:br/>
        <w:t xml:space="preserve">Dass ich nicht </w:t>
      </w:r>
      <w:proofErr w:type="spellStart"/>
      <w:r>
        <w:t>mög</w:t>
      </w:r>
      <w:proofErr w:type="spellEnd"/>
      <w:r>
        <w:t xml:space="preserve"> nachstellen</w:t>
      </w:r>
      <w:r>
        <w:br/>
        <w:t>Dem Nächsten, ihn in Not und Fahr</w:t>
      </w:r>
      <w:r>
        <w:br/>
        <w:t>Zu bringen und zu fällen.</w:t>
      </w:r>
      <w:r>
        <w:br/>
        <w:t>Viel mehr hilf, dass ich ihm mit Fleiß</w:t>
      </w:r>
      <w:r>
        <w:br/>
        <w:t>In Nöthen Lieb und Treu beweis,</w:t>
      </w:r>
      <w:r>
        <w:br/>
        <w:t>Als dass ich ihn sollt hassen</w:t>
      </w:r>
      <w:r>
        <w:br/>
        <w:t>Und ihn im Kreuz verlassen.</w:t>
      </w:r>
    </w:p>
    <w:p w14:paraId="509CE17F" w14:textId="77777777" w:rsidR="00803282" w:rsidRDefault="00803282" w:rsidP="00803282">
      <w:pPr>
        <w:pStyle w:val="StandardWeb"/>
      </w:pPr>
      <w:r>
        <w:t xml:space="preserve">Verleih, dass ich mich </w:t>
      </w:r>
      <w:proofErr w:type="spellStart"/>
      <w:r>
        <w:t>williglich</w:t>
      </w:r>
      <w:proofErr w:type="spellEnd"/>
      <w:r>
        <w:br/>
        <w:t>Zu deinem Dienst ergebe</w:t>
      </w:r>
      <w:r>
        <w:br/>
        <w:t xml:space="preserve">Und deiner Gaben </w:t>
      </w:r>
      <w:proofErr w:type="spellStart"/>
      <w:r>
        <w:t>mäßiglich</w:t>
      </w:r>
      <w:proofErr w:type="spellEnd"/>
      <w:r>
        <w:br/>
        <w:t>Gebrauche, weil ich lebe;</w:t>
      </w:r>
      <w:r>
        <w:br/>
        <w:t xml:space="preserve">Und wenn ich wie das Laub </w:t>
      </w:r>
      <w:proofErr w:type="spellStart"/>
      <w:r>
        <w:t>abfall</w:t>
      </w:r>
      <w:proofErr w:type="spellEnd"/>
      <w:r>
        <w:t>,</w:t>
      </w:r>
      <w:r>
        <w:br/>
        <w:t>So hilf, dass ich der Höllen Qual</w:t>
      </w:r>
      <w:r>
        <w:br/>
        <w:t xml:space="preserve">Im Glauben </w:t>
      </w:r>
      <w:proofErr w:type="spellStart"/>
      <w:r>
        <w:t>mög</w:t>
      </w:r>
      <w:proofErr w:type="spellEnd"/>
      <w:r>
        <w:t xml:space="preserve"> entfliehen,</w:t>
      </w:r>
      <w:r>
        <w:br/>
        <w:t>Lass mich in Himmel ziehen.</w:t>
      </w:r>
    </w:p>
    <w:p w14:paraId="2D83B05C" w14:textId="77777777" w:rsidR="00803282" w:rsidRDefault="00803282" w:rsidP="00803282">
      <w:pPr>
        <w:pStyle w:val="StandardWeb"/>
      </w:pPr>
      <w:r>
        <w:t>Amen.</w:t>
      </w:r>
    </w:p>
    <w:p w14:paraId="4E1DEEA6" w14:textId="77777777" w:rsidR="00803282" w:rsidRDefault="00803282" w:rsidP="00803282">
      <w:pPr>
        <w:pStyle w:val="berschrift1"/>
      </w:pPr>
      <w:r w:rsidRPr="00803282">
        <w:t>O Jesu Christ, meins Lebens Licht</w:t>
      </w:r>
    </w:p>
    <w:p w14:paraId="6D592F64" w14:textId="77777777" w:rsidR="00803282" w:rsidRDefault="00803282" w:rsidP="00803282">
      <w:pPr>
        <w:pStyle w:val="StandardWeb"/>
      </w:pPr>
      <w:r>
        <w:t>1. O Jesu Christ, meins Lebens Licht,</w:t>
      </w:r>
      <w:r>
        <w:br/>
        <w:t>Mein Hort, mein Trost, mein Zuversicht,</w:t>
      </w:r>
      <w:r>
        <w:br/>
        <w:t>Auf Erden bin ich nur ein Gast,</w:t>
      </w:r>
      <w:r>
        <w:br/>
        <w:t>Und drückt mich sehr der Sünden Last.</w:t>
      </w:r>
    </w:p>
    <w:p w14:paraId="117C0E69" w14:textId="77777777" w:rsidR="00803282" w:rsidRDefault="00803282" w:rsidP="00803282">
      <w:pPr>
        <w:pStyle w:val="StandardWeb"/>
      </w:pPr>
      <w:r>
        <w:t>2. Ich hab vor mir ein schwere Reis</w:t>
      </w:r>
      <w:r>
        <w:br/>
        <w:t xml:space="preserve">Zu dir ins Himmels </w:t>
      </w:r>
      <w:proofErr w:type="spellStart"/>
      <w:r>
        <w:t>Paradeis</w:t>
      </w:r>
      <w:proofErr w:type="spellEnd"/>
      <w:r>
        <w:t>;</w:t>
      </w:r>
      <w:r>
        <w:br/>
        <w:t>Das ist mein rechtes Vaterland,</w:t>
      </w:r>
      <w:r>
        <w:br/>
        <w:t>Darauf du hast dein Blut gewandt.</w:t>
      </w:r>
    </w:p>
    <w:p w14:paraId="5F418804" w14:textId="77777777" w:rsidR="00803282" w:rsidRDefault="00803282" w:rsidP="00803282">
      <w:pPr>
        <w:pStyle w:val="StandardWeb"/>
      </w:pPr>
      <w:r>
        <w:t>3. Zur Reis ist mir mein Herz sehr matt,</w:t>
      </w:r>
      <w:r>
        <w:br/>
        <w:t>Der Leib gar wenig Kräfte hat;</w:t>
      </w:r>
      <w:r>
        <w:br/>
        <w:t>Allein mein Seele schreit in mir:</w:t>
      </w:r>
      <w:r>
        <w:br/>
        <w:t>Herr, hol mich heim, nimm mich zu dir!</w:t>
      </w:r>
    </w:p>
    <w:p w14:paraId="700BF24B" w14:textId="77777777" w:rsidR="00803282" w:rsidRDefault="00803282" w:rsidP="00803282">
      <w:pPr>
        <w:pStyle w:val="StandardWeb"/>
      </w:pPr>
      <w:r>
        <w:t>4. Drum stärk mich durch das Leiden dein</w:t>
      </w:r>
      <w:r>
        <w:br/>
        <w:t>In meiner letzten Todespein;</w:t>
      </w:r>
      <w:r>
        <w:br/>
        <w:t xml:space="preserve">Dein Blutschweiß mich </w:t>
      </w:r>
      <w:proofErr w:type="spellStart"/>
      <w:r>
        <w:t>tröst</w:t>
      </w:r>
      <w:proofErr w:type="spellEnd"/>
      <w:r>
        <w:t xml:space="preserve"> und </w:t>
      </w:r>
      <w:proofErr w:type="spellStart"/>
      <w:r>
        <w:t>equick</w:t>
      </w:r>
      <w:proofErr w:type="spellEnd"/>
      <w:r>
        <w:t>,</w:t>
      </w:r>
      <w:r>
        <w:br/>
        <w:t>Mach mich frei durch dein Band und Strick!</w:t>
      </w:r>
    </w:p>
    <w:p w14:paraId="155B1638" w14:textId="77777777" w:rsidR="00803282" w:rsidRDefault="00803282" w:rsidP="00803282">
      <w:pPr>
        <w:pStyle w:val="StandardWeb"/>
      </w:pPr>
      <w:r>
        <w:t>5. Dein Backenstreich und Ruten frisch</w:t>
      </w:r>
      <w:r>
        <w:br/>
        <w:t xml:space="preserve">Der Sünden Striemen mir </w:t>
      </w:r>
      <w:proofErr w:type="spellStart"/>
      <w:r>
        <w:t>abwisch</w:t>
      </w:r>
      <w:proofErr w:type="spellEnd"/>
      <w:r>
        <w:t>,</w:t>
      </w:r>
      <w:r>
        <w:br/>
        <w:t xml:space="preserve">Dein Hohn und Spott, dein </w:t>
      </w:r>
      <w:proofErr w:type="spellStart"/>
      <w:r>
        <w:t>Dornenkron</w:t>
      </w:r>
      <w:proofErr w:type="spellEnd"/>
      <w:r>
        <w:br/>
        <w:t xml:space="preserve">Lass sein mein Ehre, Freud, und </w:t>
      </w:r>
      <w:proofErr w:type="spellStart"/>
      <w:r>
        <w:t>Wonn</w:t>
      </w:r>
      <w:proofErr w:type="spellEnd"/>
      <w:r>
        <w:t>.</w:t>
      </w:r>
    </w:p>
    <w:p w14:paraId="62701644" w14:textId="77777777" w:rsidR="00803282" w:rsidRDefault="00803282" w:rsidP="00803282">
      <w:pPr>
        <w:pStyle w:val="StandardWeb"/>
      </w:pPr>
      <w:r>
        <w:t>6. Dein Durst und Gallentrank mich lab,</w:t>
      </w:r>
      <w:r>
        <w:br/>
        <w:t>Wenn ich sonst keine Stärkung hab;</w:t>
      </w:r>
      <w:r>
        <w:br/>
        <w:t>Dein Angstgeschrei komm mir zu gut,</w:t>
      </w:r>
      <w:r>
        <w:br/>
      </w:r>
      <w:proofErr w:type="spellStart"/>
      <w:r>
        <w:t>Bewahr</w:t>
      </w:r>
      <w:proofErr w:type="spellEnd"/>
      <w:r>
        <w:t xml:space="preserve"> mich vor der Höllen Glut.</w:t>
      </w:r>
    </w:p>
    <w:p w14:paraId="01132A30" w14:textId="77777777" w:rsidR="00803282" w:rsidRDefault="00803282" w:rsidP="00803282">
      <w:pPr>
        <w:pStyle w:val="StandardWeb"/>
      </w:pPr>
      <w:r>
        <w:t>7. Wenn mein Mund nicht kann reden frei,</w:t>
      </w:r>
      <w:r>
        <w:br/>
        <w:t>Dein Geist in meinem Herzen schrei;</w:t>
      </w:r>
      <w:r>
        <w:br/>
        <w:t xml:space="preserve">Hilf, dass mein Seel den Himmel </w:t>
      </w:r>
      <w:proofErr w:type="spellStart"/>
      <w:r>
        <w:t>findt</w:t>
      </w:r>
      <w:proofErr w:type="spellEnd"/>
      <w:r>
        <w:t>,</w:t>
      </w:r>
      <w:r>
        <w:br/>
        <w:t>Wenn meine Augen werden blind.</w:t>
      </w:r>
    </w:p>
    <w:p w14:paraId="57463419" w14:textId="77777777" w:rsidR="00803282" w:rsidRDefault="00803282" w:rsidP="00803282">
      <w:pPr>
        <w:pStyle w:val="StandardWeb"/>
      </w:pPr>
      <w:r>
        <w:t>8. Dein letztes Wort lass sein mein Licht,</w:t>
      </w:r>
      <w:r>
        <w:br/>
        <w:t>Wenn mir der Tod das Herz zerbricht;</w:t>
      </w:r>
      <w:r>
        <w:br/>
        <w:t xml:space="preserve">Behüte mich vor </w:t>
      </w:r>
      <w:proofErr w:type="spellStart"/>
      <w:r>
        <w:t>Ungebärde</w:t>
      </w:r>
      <w:proofErr w:type="spellEnd"/>
      <w:r>
        <w:t>,</w:t>
      </w:r>
      <w:r>
        <w:br/>
        <w:t xml:space="preserve">Wenn ich mein Haupt nun neigen </w:t>
      </w:r>
      <w:proofErr w:type="spellStart"/>
      <w:r>
        <w:t>werd</w:t>
      </w:r>
      <w:proofErr w:type="spellEnd"/>
      <w:r>
        <w:t>!</w:t>
      </w:r>
    </w:p>
    <w:p w14:paraId="3B4999EC" w14:textId="77777777" w:rsidR="00803282" w:rsidRDefault="00803282" w:rsidP="00803282">
      <w:pPr>
        <w:pStyle w:val="StandardWeb"/>
      </w:pPr>
      <w:r>
        <w:t>9. Dein Kreuz lass sein mein Wanderstab,</w:t>
      </w:r>
      <w:r>
        <w:br/>
        <w:t xml:space="preserve">Mein Ruh und Rast dein </w:t>
      </w:r>
      <w:proofErr w:type="spellStart"/>
      <w:r>
        <w:t>heilges</w:t>
      </w:r>
      <w:proofErr w:type="spellEnd"/>
      <w:r>
        <w:t xml:space="preserve"> Grab,</w:t>
      </w:r>
      <w:r>
        <w:br/>
        <w:t xml:space="preserve">Die reinen </w:t>
      </w:r>
      <w:proofErr w:type="spellStart"/>
      <w:r>
        <w:t>Grabetücher</w:t>
      </w:r>
      <w:proofErr w:type="spellEnd"/>
      <w:r>
        <w:t xml:space="preserve"> dein</w:t>
      </w:r>
      <w:r>
        <w:br/>
        <w:t>Lass meinen Sterbekittel sein.</w:t>
      </w:r>
    </w:p>
    <w:p w14:paraId="11A2B4D3" w14:textId="77777777" w:rsidR="00803282" w:rsidRDefault="00803282" w:rsidP="00803282">
      <w:pPr>
        <w:pStyle w:val="StandardWeb"/>
      </w:pPr>
      <w:r>
        <w:t xml:space="preserve">10. Lass mich durch deine </w:t>
      </w:r>
      <w:proofErr w:type="spellStart"/>
      <w:r>
        <w:t>Nägelmal</w:t>
      </w:r>
      <w:proofErr w:type="spellEnd"/>
      <w:r>
        <w:br/>
        <w:t xml:space="preserve">Erblicken die </w:t>
      </w:r>
      <w:proofErr w:type="spellStart"/>
      <w:r>
        <w:t>Genadenwahl</w:t>
      </w:r>
      <w:proofErr w:type="spellEnd"/>
      <w:r>
        <w:t>;</w:t>
      </w:r>
      <w:r>
        <w:br/>
        <w:t xml:space="preserve">Durch deine </w:t>
      </w:r>
      <w:proofErr w:type="spellStart"/>
      <w:r>
        <w:t>aufgespaltne</w:t>
      </w:r>
      <w:proofErr w:type="spellEnd"/>
      <w:r>
        <w:t xml:space="preserve"> Seit</w:t>
      </w:r>
      <w:r>
        <w:br/>
        <w:t xml:space="preserve">Mein arme Seele </w:t>
      </w:r>
      <w:proofErr w:type="spellStart"/>
      <w:r>
        <w:t>heimgeleit</w:t>
      </w:r>
      <w:proofErr w:type="spellEnd"/>
      <w:r>
        <w:t>!</w:t>
      </w:r>
    </w:p>
    <w:p w14:paraId="29FFBE12" w14:textId="77777777" w:rsidR="00803282" w:rsidRDefault="00803282" w:rsidP="00803282">
      <w:pPr>
        <w:pStyle w:val="StandardWeb"/>
      </w:pPr>
      <w:r>
        <w:t>11. Auf deinen Abschied, Herr, ich trau,</w:t>
      </w:r>
      <w:r>
        <w:br/>
        <w:t>Darauf mein letzte Heimfahrt bau;</w:t>
      </w:r>
      <w:r>
        <w:br/>
        <w:t>Tu mir die Himmelstür weit auf,</w:t>
      </w:r>
      <w:r>
        <w:br/>
        <w:t>Wenn ich beschließ meins Lebens Lauf</w:t>
      </w:r>
    </w:p>
    <w:p w14:paraId="532B93F3" w14:textId="77777777" w:rsidR="00803282" w:rsidRDefault="00803282" w:rsidP="00803282">
      <w:pPr>
        <w:pStyle w:val="StandardWeb"/>
      </w:pPr>
      <w:r>
        <w:t xml:space="preserve">12. Am Jüngsten Tag erweck </w:t>
      </w:r>
      <w:proofErr w:type="spellStart"/>
      <w:r>
        <w:t>meinn</w:t>
      </w:r>
      <w:proofErr w:type="spellEnd"/>
      <w:r>
        <w:t xml:space="preserve"> Leib,</w:t>
      </w:r>
      <w:r>
        <w:br/>
        <w:t>Hilf, dass ich dir zur Rechten bleib,</w:t>
      </w:r>
      <w:r>
        <w:br/>
        <w:t>Dass mich nicht treffe dein Gericht,</w:t>
      </w:r>
      <w:r>
        <w:br/>
      </w:r>
      <w:proofErr w:type="spellStart"/>
      <w:r>
        <w:t>Welchs</w:t>
      </w:r>
      <w:proofErr w:type="spellEnd"/>
      <w:r>
        <w:t xml:space="preserve"> das erschrecklich Urteil spricht.</w:t>
      </w:r>
    </w:p>
    <w:p w14:paraId="49D7C232" w14:textId="77777777" w:rsidR="00803282" w:rsidRDefault="00803282" w:rsidP="00803282">
      <w:pPr>
        <w:pStyle w:val="StandardWeb"/>
      </w:pPr>
      <w:r>
        <w:t xml:space="preserve">13. Alsdann </w:t>
      </w:r>
      <w:proofErr w:type="spellStart"/>
      <w:r>
        <w:t>meinn</w:t>
      </w:r>
      <w:proofErr w:type="spellEnd"/>
      <w:r>
        <w:t xml:space="preserve"> Leib erneure ganz,</w:t>
      </w:r>
      <w:r>
        <w:br/>
        <w:t xml:space="preserve">Dass er </w:t>
      </w:r>
      <w:proofErr w:type="spellStart"/>
      <w:r>
        <w:t>leucht</w:t>
      </w:r>
      <w:proofErr w:type="spellEnd"/>
      <w:r>
        <w:t xml:space="preserve"> wie der Sonne Glanz</w:t>
      </w:r>
      <w:r>
        <w:br/>
        <w:t xml:space="preserve">Und ähnlich sei </w:t>
      </w:r>
      <w:proofErr w:type="spellStart"/>
      <w:r>
        <w:t>deinm</w:t>
      </w:r>
      <w:proofErr w:type="spellEnd"/>
      <w:r>
        <w:t xml:space="preserve"> klaren Leib,</w:t>
      </w:r>
      <w:r>
        <w:br/>
        <w:t>Auch gleich den lieben Engeln bleib.</w:t>
      </w:r>
    </w:p>
    <w:p w14:paraId="7541C7BC" w14:textId="77777777" w:rsidR="00803282" w:rsidRDefault="00803282" w:rsidP="00803282">
      <w:pPr>
        <w:pStyle w:val="StandardWeb"/>
      </w:pPr>
      <w:r>
        <w:t xml:space="preserve">14. Wie </w:t>
      </w:r>
      <w:proofErr w:type="spellStart"/>
      <w:r>
        <w:t>werd</w:t>
      </w:r>
      <w:proofErr w:type="spellEnd"/>
      <w:r>
        <w:t xml:space="preserve"> ich dann so fröhlich sein,</w:t>
      </w:r>
      <w:r>
        <w:br/>
      </w:r>
      <w:proofErr w:type="spellStart"/>
      <w:r>
        <w:t>Werd</w:t>
      </w:r>
      <w:proofErr w:type="spellEnd"/>
      <w:r>
        <w:t xml:space="preserve"> singen mit den Engelein</w:t>
      </w:r>
      <w:r>
        <w:br/>
        <w:t>Und mit der Auserwählten Schar</w:t>
      </w:r>
      <w:r>
        <w:br/>
        <w:t>Ewig schauen dein Antlitz klar.</w:t>
      </w:r>
    </w:p>
    <w:p w14:paraId="779873C0" w14:textId="77777777" w:rsidR="00803282" w:rsidRDefault="00894E23" w:rsidP="00803282">
      <w:pPr>
        <w:pStyle w:val="StandardWeb"/>
      </w:pPr>
      <w:hyperlink r:id="rId15" w:history="1">
        <w:proofErr w:type="spellStart"/>
        <w:r w:rsidR="00803282">
          <w:rPr>
            <w:rStyle w:val="Hyperlink"/>
          </w:rPr>
          <w:t>Hymns</w:t>
        </w:r>
        <w:proofErr w:type="spellEnd"/>
        <w:r w:rsidR="00803282">
          <w:rPr>
            <w:rStyle w:val="Hyperlink"/>
          </w:rPr>
          <w:t xml:space="preserve"> </w:t>
        </w:r>
        <w:proofErr w:type="spellStart"/>
        <w:r w:rsidR="00803282">
          <w:rPr>
            <w:rStyle w:val="Hyperlink"/>
          </w:rPr>
          <w:t>of</w:t>
        </w:r>
        <w:proofErr w:type="spellEnd"/>
        <w:r w:rsidR="00803282">
          <w:rPr>
            <w:rStyle w:val="Hyperlink"/>
          </w:rPr>
          <w:t xml:space="preserve"> </w:t>
        </w:r>
        <w:proofErr w:type="spellStart"/>
        <w:r w:rsidR="00803282">
          <w:rPr>
            <w:rStyle w:val="Hyperlink"/>
          </w:rPr>
          <w:t>the</w:t>
        </w:r>
        <w:proofErr w:type="spellEnd"/>
        <w:r w:rsidR="00803282">
          <w:rPr>
            <w:rStyle w:val="Hyperlink"/>
          </w:rPr>
          <w:t xml:space="preserve"> 1912 </w:t>
        </w:r>
        <w:proofErr w:type="spellStart"/>
        <w:r w:rsidR="00803282">
          <w:rPr>
            <w:rStyle w:val="Hyperlink"/>
          </w:rPr>
          <w:t>Lutheran</w:t>
        </w:r>
        <w:proofErr w:type="spellEnd"/>
        <w:r w:rsidR="00803282">
          <w:rPr>
            <w:rStyle w:val="Hyperlink"/>
          </w:rPr>
          <w:t xml:space="preserve"> </w:t>
        </w:r>
        <w:proofErr w:type="spellStart"/>
        <w:r w:rsidR="00803282">
          <w:rPr>
            <w:rStyle w:val="Hyperlink"/>
          </w:rPr>
          <w:t>Hymnal</w:t>
        </w:r>
        <w:proofErr w:type="spellEnd"/>
        <w:r w:rsidR="00803282">
          <w:rPr>
            <w:rStyle w:val="Hyperlink"/>
          </w:rPr>
          <w:t xml:space="preserve"> </w:t>
        </w:r>
        <w:proofErr w:type="spellStart"/>
        <w:r w:rsidR="00803282">
          <w:rPr>
            <w:rStyle w:val="Hyperlink"/>
          </w:rPr>
          <w:t>for</w:t>
        </w:r>
        <w:proofErr w:type="spellEnd"/>
        <w:r w:rsidR="00803282">
          <w:rPr>
            <w:rStyle w:val="Hyperlink"/>
          </w:rPr>
          <w:t xml:space="preserve"> Church, School and Home</w:t>
        </w:r>
      </w:hyperlink>
    </w:p>
    <w:p w14:paraId="2E9D81B7" w14:textId="77777777" w:rsidR="00803282" w:rsidRDefault="00894E23" w:rsidP="00803282">
      <w:hyperlink r:id="rId16" w:history="1">
        <w:r w:rsidR="00803282">
          <w:rPr>
            <w:rStyle w:val="Hyperlink"/>
          </w:rPr>
          <w:t xml:space="preserve">19. März </w:t>
        </w:r>
        <w:proofErr w:type="spellStart"/>
        <w:r w:rsidR="00803282">
          <w:rPr>
            <w:rStyle w:val="Hyperlink"/>
          </w:rPr>
          <w:t>2013</w:t>
        </w:r>
      </w:hyperlink>
      <w:hyperlink r:id="rId17" w:history="1">
        <w:r w:rsidR="00803282">
          <w:rPr>
            <w:rStyle w:val="Hyperlink"/>
          </w:rPr>
          <w:t>Andreas</w:t>
        </w:r>
      </w:hyperlink>
      <w:hyperlink r:id="rId18" w:history="1">
        <w:r w:rsidR="00803282">
          <w:rPr>
            <w:rStyle w:val="Hyperlink"/>
          </w:rPr>
          <w:t>Behm</w:t>
        </w:r>
        <w:proofErr w:type="spellEnd"/>
        <w:r w:rsidR="00803282">
          <w:rPr>
            <w:rStyle w:val="Hyperlink"/>
          </w:rPr>
          <w:t xml:space="preserve"> </w:t>
        </w:r>
        <w:proofErr w:type="spellStart"/>
        <w:r w:rsidR="00803282">
          <w:rPr>
            <w:rStyle w:val="Hyperlink"/>
          </w:rPr>
          <w:t>Martin</w:t>
        </w:r>
      </w:hyperlink>
      <w:hyperlink r:id="rId19" w:history="1">
        <w:r w:rsidR="00803282">
          <w:rPr>
            <w:rStyle w:val="Hyperlink"/>
          </w:rPr>
          <w:t>Jesus</w:t>
        </w:r>
        <w:proofErr w:type="spellEnd"/>
      </w:hyperlink>
      <w:r w:rsidR="00803282">
        <w:rPr>
          <w:rStyle w:val="tags-links"/>
        </w:rPr>
        <w:t xml:space="preserve">, </w:t>
      </w:r>
      <w:hyperlink r:id="rId20" w:history="1">
        <w:proofErr w:type="spellStart"/>
        <w:r w:rsidR="00803282">
          <w:rPr>
            <w:rStyle w:val="Hyperlink"/>
          </w:rPr>
          <w:t>Passion</w:t>
        </w:r>
      </w:hyperlink>
      <w:hyperlink r:id="rId21" w:anchor="respond" w:history="1">
        <w:r w:rsidR="00803282">
          <w:rPr>
            <w:rStyle w:val="Hyperlink"/>
          </w:rPr>
          <w:t>Einen</w:t>
        </w:r>
        <w:proofErr w:type="spellEnd"/>
        <w:r w:rsidR="00803282">
          <w:rPr>
            <w:rStyle w:val="Hyperlink"/>
          </w:rPr>
          <w:t xml:space="preserve"> Kommentar hinterlassen</w:t>
        </w:r>
      </w:hyperlink>
      <w:r w:rsidR="00803282">
        <w:t xml:space="preserve"> </w:t>
      </w:r>
    </w:p>
    <w:p w14:paraId="0F895ED6" w14:textId="77777777" w:rsidR="00C45444" w:rsidRDefault="00C45444" w:rsidP="00C45444">
      <w:pPr>
        <w:pStyle w:val="berschrift1"/>
      </w:pPr>
      <w:r>
        <w:t>O Jesu, hoch gebenedeit</w:t>
      </w:r>
    </w:p>
    <w:p w14:paraId="2407FD81" w14:textId="77777777" w:rsidR="00C45444" w:rsidRPr="00C45444" w:rsidRDefault="00C45444" w:rsidP="00C45444">
      <w:pPr>
        <w:rPr>
          <w:b/>
        </w:rPr>
      </w:pPr>
      <w:r w:rsidRPr="00C45444">
        <w:rPr>
          <w:b/>
        </w:rPr>
        <w:t xml:space="preserve">Nach </w:t>
      </w:r>
      <w:proofErr w:type="spellStart"/>
      <w:r w:rsidRPr="00C45444">
        <w:rPr>
          <w:b/>
        </w:rPr>
        <w:t>Empfahung</w:t>
      </w:r>
      <w:proofErr w:type="spellEnd"/>
      <w:r w:rsidRPr="00C45444">
        <w:rPr>
          <w:b/>
        </w:rPr>
        <w:t xml:space="preserve"> des Sakraments um den rechten Segen.</w:t>
      </w:r>
    </w:p>
    <w:p w14:paraId="6194F575" w14:textId="77777777" w:rsidR="00C45444" w:rsidRDefault="00C45444" w:rsidP="00C45444">
      <w:pPr>
        <w:pStyle w:val="StandardWeb"/>
      </w:pPr>
      <w:r>
        <w:t>O Jesu, hoch gebenedeit,</w:t>
      </w:r>
      <w:r>
        <w:br/>
        <w:t>Der uns von Gottes Fluch befreit,</w:t>
      </w:r>
      <w:r>
        <w:br/>
        <w:t>Du teilst den Segen reichlich mit,</w:t>
      </w:r>
      <w:r>
        <w:br/>
        <w:t>Wer dich im Glauben herzlich bitt.</w:t>
      </w:r>
    </w:p>
    <w:p w14:paraId="2A99812B" w14:textId="77777777" w:rsidR="00C45444" w:rsidRDefault="00C45444" w:rsidP="00C45444">
      <w:pPr>
        <w:pStyle w:val="StandardWeb"/>
      </w:pPr>
      <w:r>
        <w:t>Jetzt hab ich dich gefasst, mein Held,</w:t>
      </w:r>
      <w:r>
        <w:br/>
        <w:t>Den nicht begreift die ganze Welt.</w:t>
      </w:r>
      <w:r>
        <w:br/>
        <w:t>Nun hab ich, den mein Seele liebt,</w:t>
      </w:r>
      <w:r>
        <w:br/>
        <w:t>Der Leibs und Seelen Segen gibt.</w:t>
      </w:r>
    </w:p>
    <w:p w14:paraId="5DFD052B" w14:textId="77777777" w:rsidR="00C45444" w:rsidRDefault="00C45444" w:rsidP="00C45444">
      <w:pPr>
        <w:pStyle w:val="StandardWeb"/>
      </w:pPr>
      <w:r>
        <w:t>Ich greif dich fest, wie Jacob, an,</w:t>
      </w:r>
      <w:r>
        <w:br/>
        <w:t xml:space="preserve">Will dich kurzum nicht von mir </w:t>
      </w:r>
      <w:proofErr w:type="spellStart"/>
      <w:r>
        <w:t>lan</w:t>
      </w:r>
      <w:proofErr w:type="spellEnd"/>
      <w:r>
        <w:t>,</w:t>
      </w:r>
      <w:r>
        <w:br/>
        <w:t>Bis mir dein Segen wird zu Theil</w:t>
      </w:r>
      <w:r>
        <w:br/>
        <w:t>Zu meiner armen Seele Heil.</w:t>
      </w:r>
    </w:p>
    <w:p w14:paraId="4EBC2573" w14:textId="77777777" w:rsidR="00C45444" w:rsidRDefault="00C45444" w:rsidP="00C45444">
      <w:pPr>
        <w:pStyle w:val="StandardWeb"/>
      </w:pPr>
      <w:r>
        <w:t xml:space="preserve">O Herr, mich segne und </w:t>
      </w:r>
      <w:proofErr w:type="spellStart"/>
      <w:r>
        <w:t>behüt</w:t>
      </w:r>
      <w:proofErr w:type="spellEnd"/>
      <w:r>
        <w:t>,</w:t>
      </w:r>
      <w:r>
        <w:br/>
        <w:t xml:space="preserve">Dein Antlitz </w:t>
      </w:r>
      <w:proofErr w:type="spellStart"/>
      <w:r>
        <w:t>leucht</w:t>
      </w:r>
      <w:proofErr w:type="spellEnd"/>
      <w:r>
        <w:t xml:space="preserve"> mir durch dein </w:t>
      </w:r>
      <w:proofErr w:type="spellStart"/>
      <w:r>
        <w:t>Güt</w:t>
      </w:r>
      <w:proofErr w:type="spellEnd"/>
      <w:r>
        <w:t>;</w:t>
      </w:r>
      <w:r>
        <w:br/>
        <w:t xml:space="preserve">Dein Angesicht </w:t>
      </w:r>
      <w:proofErr w:type="spellStart"/>
      <w:r>
        <w:t>wollst</w:t>
      </w:r>
      <w:proofErr w:type="spellEnd"/>
      <w:r>
        <w:t xml:space="preserve"> auf mich </w:t>
      </w:r>
      <w:proofErr w:type="spellStart"/>
      <w:r>
        <w:t>hebn</w:t>
      </w:r>
      <w:proofErr w:type="spellEnd"/>
      <w:r>
        <w:br/>
        <w:t xml:space="preserve">Und mir den rechten Segen </w:t>
      </w:r>
      <w:proofErr w:type="spellStart"/>
      <w:r>
        <w:t>gebn</w:t>
      </w:r>
      <w:proofErr w:type="spellEnd"/>
      <w:r>
        <w:t>.</w:t>
      </w:r>
    </w:p>
    <w:p w14:paraId="22F59D06" w14:textId="632269EC" w:rsidR="00C45444" w:rsidRDefault="00C45444" w:rsidP="00C45444">
      <w:pPr>
        <w:pStyle w:val="StandardWeb"/>
      </w:pPr>
      <w:r>
        <w:t xml:space="preserve">Mein Leib und Seel </w:t>
      </w:r>
      <w:proofErr w:type="spellStart"/>
      <w:r>
        <w:t>wollst</w:t>
      </w:r>
      <w:proofErr w:type="spellEnd"/>
      <w:r>
        <w:t xml:space="preserve"> du mir </w:t>
      </w:r>
      <w:proofErr w:type="spellStart"/>
      <w:r>
        <w:t>segn</w:t>
      </w:r>
      <w:proofErr w:type="spellEnd"/>
      <w:r>
        <w:br/>
        <w:t xml:space="preserve">Zum Heil und Wohlfahrt auf mein </w:t>
      </w:r>
      <w:proofErr w:type="spellStart"/>
      <w:r>
        <w:t>Wegn</w:t>
      </w:r>
      <w:proofErr w:type="spellEnd"/>
      <w:r>
        <w:t>,</w:t>
      </w:r>
      <w:r>
        <w:br/>
        <w:t xml:space="preserve">Dass all mein </w:t>
      </w:r>
      <w:r w:rsidR="00803282">
        <w:t>Tu</w:t>
      </w:r>
      <w:r>
        <w:t xml:space="preserve">n, </w:t>
      </w:r>
      <w:proofErr w:type="spellStart"/>
      <w:r>
        <w:t>Gebür</w:t>
      </w:r>
      <w:proofErr w:type="spellEnd"/>
      <w:r>
        <w:t xml:space="preserve"> und Pflicht</w:t>
      </w:r>
      <w:r>
        <w:br/>
        <w:t xml:space="preserve">Wohl durch dein Segen </w:t>
      </w:r>
      <w:proofErr w:type="spellStart"/>
      <w:r>
        <w:t>werd</w:t>
      </w:r>
      <w:proofErr w:type="spellEnd"/>
      <w:r>
        <w:t xml:space="preserve"> </w:t>
      </w:r>
      <w:proofErr w:type="spellStart"/>
      <w:r>
        <w:t>verricht</w:t>
      </w:r>
      <w:proofErr w:type="spellEnd"/>
      <w:r>
        <w:t>.</w:t>
      </w:r>
    </w:p>
    <w:p w14:paraId="4395A667" w14:textId="77777777" w:rsidR="00C45444" w:rsidRDefault="00C45444" w:rsidP="00C45444">
      <w:pPr>
        <w:pStyle w:val="StandardWeb"/>
      </w:pPr>
      <w:proofErr w:type="spellStart"/>
      <w:r>
        <w:t>Deim</w:t>
      </w:r>
      <w:proofErr w:type="spellEnd"/>
      <w:r>
        <w:t xml:space="preserve"> Segen ich mich </w:t>
      </w:r>
      <w:proofErr w:type="spellStart"/>
      <w:r>
        <w:t>untergeb</w:t>
      </w:r>
      <w:proofErr w:type="spellEnd"/>
      <w:r>
        <w:t>,</w:t>
      </w:r>
      <w:r>
        <w:br/>
        <w:t>Weil ich auf Erden kriech und schweb;</w:t>
      </w:r>
      <w:r>
        <w:br/>
        <w:t xml:space="preserve">Dein Segen </w:t>
      </w:r>
      <w:proofErr w:type="spellStart"/>
      <w:r>
        <w:t>tröst</w:t>
      </w:r>
      <w:proofErr w:type="spellEnd"/>
      <w:r>
        <w:t xml:space="preserve"> mich an </w:t>
      </w:r>
      <w:proofErr w:type="spellStart"/>
      <w:r>
        <w:t>meim</w:t>
      </w:r>
      <w:proofErr w:type="spellEnd"/>
      <w:r>
        <w:t xml:space="preserve"> End,</w:t>
      </w:r>
      <w:r>
        <w:br/>
        <w:t xml:space="preserve">Dass sich mein Seel zum Himmel </w:t>
      </w:r>
      <w:proofErr w:type="spellStart"/>
      <w:r>
        <w:t>wend</w:t>
      </w:r>
      <w:proofErr w:type="spellEnd"/>
      <w:r>
        <w:t>.</w:t>
      </w:r>
    </w:p>
    <w:p w14:paraId="5F1D923C" w14:textId="77777777" w:rsidR="00C45444" w:rsidRDefault="00C45444" w:rsidP="00C45444">
      <w:pPr>
        <w:pStyle w:val="StandardWeb"/>
      </w:pPr>
      <w:r>
        <w:t xml:space="preserve">Stell mich dort nicht zur linken </w:t>
      </w:r>
      <w:proofErr w:type="spellStart"/>
      <w:r>
        <w:t>Seitn</w:t>
      </w:r>
      <w:proofErr w:type="spellEnd"/>
      <w:r>
        <w:t>,</w:t>
      </w:r>
      <w:r>
        <w:br/>
        <w:t xml:space="preserve">Weil da </w:t>
      </w:r>
      <w:proofErr w:type="spellStart"/>
      <w:r>
        <w:t>stehn</w:t>
      </w:r>
      <w:proofErr w:type="spellEnd"/>
      <w:r>
        <w:t xml:space="preserve"> die </w:t>
      </w:r>
      <w:proofErr w:type="spellStart"/>
      <w:r>
        <w:t>Vermaledeitn</w:t>
      </w:r>
      <w:proofErr w:type="spellEnd"/>
      <w:r>
        <w:t>,</w:t>
      </w:r>
      <w:r>
        <w:br/>
        <w:t xml:space="preserve">Heiß mich </w:t>
      </w:r>
      <w:proofErr w:type="spellStart"/>
      <w:r>
        <w:t>gehn</w:t>
      </w:r>
      <w:proofErr w:type="spellEnd"/>
      <w:r>
        <w:t xml:space="preserve"> zu der rechten Hand,</w:t>
      </w:r>
      <w:r>
        <w:br/>
        <w:t xml:space="preserve">Allda ist der </w:t>
      </w:r>
      <w:proofErr w:type="spellStart"/>
      <w:r>
        <w:t>Gesegnetn</w:t>
      </w:r>
      <w:proofErr w:type="spellEnd"/>
      <w:r>
        <w:t xml:space="preserve"> Stand.</w:t>
      </w:r>
    </w:p>
    <w:p w14:paraId="0C7FF951" w14:textId="77777777" w:rsidR="00C45444" w:rsidRDefault="00C45444" w:rsidP="00C45444">
      <w:pPr>
        <w:pStyle w:val="StandardWeb"/>
      </w:pPr>
      <w:r>
        <w:t>Führ mich mit hin im klaren Licht,</w:t>
      </w:r>
      <w:r>
        <w:br/>
        <w:t>Darin man schaut dein Angesicht,</w:t>
      </w:r>
      <w:r>
        <w:br/>
        <w:t>Dass ich dein Segen mit genieß,</w:t>
      </w:r>
      <w:r>
        <w:br/>
        <w:t>Den du uns hier verheißt gewiss.</w:t>
      </w:r>
    </w:p>
    <w:p w14:paraId="248C5306" w14:textId="77777777" w:rsidR="00C45444" w:rsidRDefault="00C45444" w:rsidP="00C45444">
      <w:pPr>
        <w:pStyle w:val="StandardWeb"/>
      </w:pPr>
      <w:r>
        <w:t>Amen.</w:t>
      </w:r>
    </w:p>
    <w:p w14:paraId="33712EAF" w14:textId="77777777" w:rsidR="00CA4B83" w:rsidRDefault="00CA4B83" w:rsidP="00CA4B83">
      <w:pPr>
        <w:pStyle w:val="berschrift1"/>
      </w:pPr>
      <w:r>
        <w:t>O Jesu, mein Erretter</w:t>
      </w:r>
    </w:p>
    <w:p w14:paraId="1818CB70" w14:textId="77777777" w:rsidR="00CA4B83" w:rsidRPr="00CA4B83" w:rsidRDefault="00CA4B83" w:rsidP="00CA4B83">
      <w:pPr>
        <w:rPr>
          <w:b/>
        </w:rPr>
      </w:pPr>
      <w:r w:rsidRPr="00CA4B83">
        <w:rPr>
          <w:b/>
        </w:rPr>
        <w:t>8. April</w:t>
      </w:r>
    </w:p>
    <w:p w14:paraId="0A4155B1" w14:textId="77777777" w:rsidR="00CA4B83" w:rsidRDefault="00CA4B83" w:rsidP="00CA4B83">
      <w:pPr>
        <w:pStyle w:val="StandardWeb"/>
      </w:pPr>
      <w:r>
        <w:rPr>
          <w:rStyle w:val="Hervorhebung"/>
        </w:rPr>
        <w:t>Im Ton: Ich danke dir, lieber Herre.</w:t>
      </w:r>
    </w:p>
    <w:p w14:paraId="07811E27" w14:textId="77777777" w:rsidR="00CA4B83" w:rsidRDefault="00CA4B83" w:rsidP="00CA4B83">
      <w:pPr>
        <w:pStyle w:val="StandardWeb"/>
      </w:pPr>
      <w:r>
        <w:t>O Jesu, mein Erretter,</w:t>
      </w:r>
      <w:r>
        <w:br/>
        <w:t xml:space="preserve">Wie </w:t>
      </w:r>
      <w:proofErr w:type="spellStart"/>
      <w:r>
        <w:t>rauh</w:t>
      </w:r>
      <w:proofErr w:type="spellEnd"/>
      <w:r>
        <w:t xml:space="preserve"> und ungestüm</w:t>
      </w:r>
      <w:r>
        <w:br/>
        <w:t xml:space="preserve">Ist das </w:t>
      </w:r>
      <w:proofErr w:type="spellStart"/>
      <w:r>
        <w:t>Aprillenwetter</w:t>
      </w:r>
      <w:proofErr w:type="spellEnd"/>
      <w:r>
        <w:t>,</w:t>
      </w:r>
      <w:r>
        <w:br/>
        <w:t>Weil ich auf Erden bin.</w:t>
      </w:r>
      <w:r>
        <w:br/>
        <w:t>Die Sonn verbirgt die Strahlen,</w:t>
      </w:r>
      <w:r>
        <w:br/>
        <w:t>Es bläst ein sauer Wind,</w:t>
      </w:r>
      <w:r>
        <w:br/>
        <w:t>Kühl Regen hört man schallen,</w:t>
      </w:r>
      <w:r>
        <w:br/>
        <w:t xml:space="preserve">Manch Unrat sich auch </w:t>
      </w:r>
      <w:proofErr w:type="spellStart"/>
      <w:r>
        <w:t>findt</w:t>
      </w:r>
      <w:proofErr w:type="spellEnd"/>
      <w:r>
        <w:t>.</w:t>
      </w:r>
    </w:p>
    <w:p w14:paraId="7F6E7024" w14:textId="77777777" w:rsidR="00CA4B83" w:rsidRDefault="00CA4B83" w:rsidP="00CA4B83">
      <w:pPr>
        <w:pStyle w:val="StandardWeb"/>
      </w:pPr>
      <w:r>
        <w:t>Also hab ich auf Erden</w:t>
      </w:r>
      <w:r>
        <w:br/>
        <w:t>Der Angst und Trübsal viel,</w:t>
      </w:r>
      <w:r>
        <w:br/>
        <w:t>Des Jammers und Beschwerden</w:t>
      </w:r>
      <w:r>
        <w:br/>
        <w:t>Ist weder Maß noch Ziel; –</w:t>
      </w:r>
      <w:r>
        <w:br/>
        <w:t>Drum ich oft heiße Zähren</w:t>
      </w:r>
      <w:r>
        <w:br/>
        <w:t>Vergieß in meiner Not.</w:t>
      </w:r>
      <w:r>
        <w:br/>
        <w:t>Dem Kreuz kann ich nicht wehren,</w:t>
      </w:r>
      <w:r>
        <w:br/>
        <w:t xml:space="preserve">Du </w:t>
      </w:r>
      <w:proofErr w:type="spellStart"/>
      <w:r>
        <w:t>kannsts</w:t>
      </w:r>
      <w:proofErr w:type="spellEnd"/>
      <w:r>
        <w:t xml:space="preserve"> allein, mein Gott.</w:t>
      </w:r>
    </w:p>
    <w:p w14:paraId="4AD11B33" w14:textId="77777777" w:rsidR="00CA4B83" w:rsidRDefault="00CA4B83" w:rsidP="00CA4B83">
      <w:pPr>
        <w:pStyle w:val="StandardWeb"/>
      </w:pPr>
      <w:r>
        <w:t>Herr, lass in meinen Schmerzen</w:t>
      </w:r>
      <w:r>
        <w:br/>
        <w:t>Blicken den Sonnenschein,</w:t>
      </w:r>
      <w:r>
        <w:br/>
        <w:t>Dass ich Trost hab im Herzen</w:t>
      </w:r>
      <w:r>
        <w:br/>
        <w:t>Und könne ruhig sein.</w:t>
      </w:r>
      <w:r>
        <w:br/>
        <w:t xml:space="preserve">Mein Trübsal </w:t>
      </w:r>
      <w:proofErr w:type="spellStart"/>
      <w:r>
        <w:t>wollst</w:t>
      </w:r>
      <w:proofErr w:type="spellEnd"/>
      <w:r>
        <w:t xml:space="preserve"> du wenden,</w:t>
      </w:r>
      <w:r>
        <w:br/>
        <w:t>Es währt ein kurze Zeit;</w:t>
      </w:r>
      <w:r>
        <w:br/>
        <w:t>Es steht in deinen Händen,</w:t>
      </w:r>
      <w:r>
        <w:br/>
        <w:t>Wo du willst geben Freud.</w:t>
      </w:r>
    </w:p>
    <w:p w14:paraId="530D52C3" w14:textId="77777777" w:rsidR="00CA4B83" w:rsidRDefault="00CA4B83" w:rsidP="00CA4B83">
      <w:pPr>
        <w:pStyle w:val="StandardWeb"/>
      </w:pPr>
      <w:r>
        <w:t xml:space="preserve">Mein Herz </w:t>
      </w:r>
      <w:proofErr w:type="spellStart"/>
      <w:r>
        <w:t>wollst</w:t>
      </w:r>
      <w:proofErr w:type="spellEnd"/>
      <w:r>
        <w:t xml:space="preserve"> offenbaren,</w:t>
      </w:r>
      <w:r>
        <w:br/>
        <w:t>Dass man sein Früchte merk,</w:t>
      </w:r>
      <w:r>
        <w:br/>
        <w:t>Die drin verborgen waren,</w:t>
      </w:r>
      <w:r>
        <w:br/>
        <w:t>Das sind des Glaubens Werk.</w:t>
      </w:r>
      <w:r>
        <w:br/>
        <w:t xml:space="preserve">Hilf, das ich </w:t>
      </w:r>
      <w:proofErr w:type="spellStart"/>
      <w:r>
        <w:t>guts</w:t>
      </w:r>
      <w:proofErr w:type="spellEnd"/>
      <w:r>
        <w:t xml:space="preserve"> </w:t>
      </w:r>
      <w:proofErr w:type="spellStart"/>
      <w:r>
        <w:t>mög</w:t>
      </w:r>
      <w:proofErr w:type="spellEnd"/>
      <w:r>
        <w:t xml:space="preserve"> säen;</w:t>
      </w:r>
      <w:r>
        <w:br/>
        <w:t>Mein Leib und Seel mach rein,</w:t>
      </w:r>
      <w:r>
        <w:br/>
        <w:t>Lass mich in Himmel gehen,</w:t>
      </w:r>
      <w:r>
        <w:br/>
        <w:t>Und ewig bei dir sein!</w:t>
      </w:r>
    </w:p>
    <w:p w14:paraId="412CD782" w14:textId="77777777" w:rsidR="00CA4B83" w:rsidRDefault="00CA4B83" w:rsidP="00CA4B83">
      <w:pPr>
        <w:pStyle w:val="StandardWeb"/>
      </w:pPr>
      <w:r>
        <w:t>Amen.</w:t>
      </w:r>
    </w:p>
    <w:p w14:paraId="2A9CD624" w14:textId="77777777" w:rsidR="0067613A" w:rsidRDefault="0067613A" w:rsidP="0067613A">
      <w:pPr>
        <w:pStyle w:val="berschrift1"/>
      </w:pPr>
      <w:r>
        <w:t>O König aller Ehren</w:t>
      </w:r>
    </w:p>
    <w:p w14:paraId="5DCFE670" w14:textId="77777777" w:rsidR="0067613A" w:rsidRPr="0067613A" w:rsidRDefault="0067613A" w:rsidP="0067613A">
      <w:pPr>
        <w:rPr>
          <w:b/>
        </w:rPr>
      </w:pPr>
      <w:r w:rsidRPr="0067613A">
        <w:rPr>
          <w:b/>
        </w:rPr>
        <w:t xml:space="preserve">Am Tage </w:t>
      </w:r>
      <w:proofErr w:type="spellStart"/>
      <w:r w:rsidRPr="0067613A">
        <w:rPr>
          <w:b/>
        </w:rPr>
        <w:t>Epiphaniae</w:t>
      </w:r>
      <w:proofErr w:type="spellEnd"/>
      <w:r w:rsidRPr="0067613A">
        <w:rPr>
          <w:b/>
        </w:rPr>
        <w:t xml:space="preserve"> oder der Erscheinung Jesu Christi, aus dem Evangelio Matth. 2.</w:t>
      </w:r>
    </w:p>
    <w:p w14:paraId="0BC83BD8" w14:textId="77777777" w:rsidR="0067613A" w:rsidRDefault="0067613A" w:rsidP="0067613A">
      <w:pPr>
        <w:pStyle w:val="StandardWeb"/>
      </w:pPr>
      <w:r>
        <w:rPr>
          <w:rStyle w:val="Fett"/>
        </w:rPr>
        <w:t>Vom Reiche Jesu Christi.</w:t>
      </w:r>
    </w:p>
    <w:p w14:paraId="1BAC8930" w14:textId="77777777" w:rsidR="0067613A" w:rsidRDefault="0067613A" w:rsidP="0067613A">
      <w:pPr>
        <w:pStyle w:val="StandardWeb"/>
      </w:pPr>
      <w:r>
        <w:t>O König aller Ehren,</w:t>
      </w:r>
      <w:r>
        <w:br/>
        <w:t>Jesu Christ, Davids Sohn,</w:t>
      </w:r>
      <w:r>
        <w:br/>
        <w:t>Dein Reich soll ewig währen,</w:t>
      </w:r>
      <w:r>
        <w:br/>
        <w:t>Im Himmel ist dein Thron.</w:t>
      </w:r>
      <w:r>
        <w:br/>
        <w:t>Hilf, dass allhier auf Erden</w:t>
      </w:r>
      <w:r>
        <w:br/>
        <w:t>Den Menschen weit und breit</w:t>
      </w:r>
      <w:r>
        <w:br/>
        <w:t xml:space="preserve">Dein Reich bekannt </w:t>
      </w:r>
      <w:proofErr w:type="spellStart"/>
      <w:r>
        <w:t>mög</w:t>
      </w:r>
      <w:proofErr w:type="spellEnd"/>
      <w:r>
        <w:t xml:space="preserve"> werden</w:t>
      </w:r>
      <w:r>
        <w:br/>
        <w:t>Zur Seelen Seligkeit.</w:t>
      </w:r>
    </w:p>
    <w:p w14:paraId="4517C75C" w14:textId="77777777" w:rsidR="0067613A" w:rsidRDefault="0067613A" w:rsidP="0067613A">
      <w:pPr>
        <w:pStyle w:val="StandardWeb"/>
      </w:pPr>
      <w:r>
        <w:t>Von deinem Reich auch zeugen</w:t>
      </w:r>
      <w:r>
        <w:br/>
        <w:t xml:space="preserve">Die </w:t>
      </w:r>
      <w:proofErr w:type="spellStart"/>
      <w:r>
        <w:t>Leut</w:t>
      </w:r>
      <w:proofErr w:type="spellEnd"/>
      <w:r>
        <w:t xml:space="preserve"> aus Morgenland,</w:t>
      </w:r>
      <w:r>
        <w:br/>
        <w:t>Die Knie sie vor dir beugen,</w:t>
      </w:r>
      <w:r>
        <w:br/>
        <w:t>Weil du ihn bist bekannt.</w:t>
      </w:r>
      <w:r>
        <w:br/>
        <w:t>Der neu Stern auf dich weiset,</w:t>
      </w:r>
      <w:r>
        <w:br/>
        <w:t>Dazu das göttlich Wort;</w:t>
      </w:r>
      <w:r>
        <w:br/>
        <w:t>Drum man dich billig preiset,</w:t>
      </w:r>
      <w:r>
        <w:br/>
        <w:t>Dass du bist unser Hort.</w:t>
      </w:r>
    </w:p>
    <w:p w14:paraId="3C47F4DB" w14:textId="77777777" w:rsidR="0067613A" w:rsidRDefault="0067613A" w:rsidP="0067613A">
      <w:pPr>
        <w:pStyle w:val="StandardWeb"/>
      </w:pPr>
      <w:r>
        <w:t>Du bist ein großer König,</w:t>
      </w:r>
      <w:r>
        <w:br/>
        <w:t xml:space="preserve">Wie uns die Schrift </w:t>
      </w:r>
      <w:proofErr w:type="spellStart"/>
      <w:r>
        <w:t>vermeldt</w:t>
      </w:r>
      <w:proofErr w:type="spellEnd"/>
      <w:r>
        <w:t>;</w:t>
      </w:r>
      <w:r>
        <w:br/>
        <w:t>Doch achtest du gar wenig</w:t>
      </w:r>
      <w:r>
        <w:br/>
        <w:t>Vergänglich Gut und Geld.</w:t>
      </w:r>
      <w:r>
        <w:br/>
        <w:t>Prangst nicht mit teuren Rössern,</w:t>
      </w:r>
      <w:r>
        <w:br/>
        <w:t xml:space="preserve">Trägst keine </w:t>
      </w:r>
      <w:proofErr w:type="spellStart"/>
      <w:r>
        <w:t>güldne</w:t>
      </w:r>
      <w:proofErr w:type="spellEnd"/>
      <w:r>
        <w:t xml:space="preserve"> </w:t>
      </w:r>
      <w:proofErr w:type="spellStart"/>
      <w:r>
        <w:t>Kron</w:t>
      </w:r>
      <w:proofErr w:type="spellEnd"/>
      <w:r>
        <w:t>,</w:t>
      </w:r>
      <w:r>
        <w:br/>
        <w:t>Wohnst nicht in steinern Schlössern,</w:t>
      </w:r>
      <w:r>
        <w:br/>
        <w:t>Hier hast du Spott und Hohn.</w:t>
      </w:r>
    </w:p>
    <w:p w14:paraId="2F8946A2" w14:textId="77777777" w:rsidR="0067613A" w:rsidRDefault="0067613A" w:rsidP="0067613A">
      <w:pPr>
        <w:pStyle w:val="StandardWeb"/>
      </w:pPr>
      <w:r>
        <w:t xml:space="preserve">Doch bist du schön </w:t>
      </w:r>
      <w:proofErr w:type="spellStart"/>
      <w:r>
        <w:t>gezieret</w:t>
      </w:r>
      <w:proofErr w:type="spellEnd"/>
      <w:r>
        <w:t>,</w:t>
      </w:r>
      <w:r>
        <w:br/>
        <w:t>Dein Glanz erstreckt sich weit,</w:t>
      </w:r>
      <w:r>
        <w:br/>
        <w:t>Dein Gut allzeit florieret</w:t>
      </w:r>
      <w:r>
        <w:br/>
        <w:t>Und dein Gerechtigkeit.</w:t>
      </w:r>
      <w:r>
        <w:br/>
        <w:t xml:space="preserve">Du </w:t>
      </w:r>
      <w:proofErr w:type="spellStart"/>
      <w:r>
        <w:t>wollst</w:t>
      </w:r>
      <w:proofErr w:type="spellEnd"/>
      <w:r>
        <w:t xml:space="preserve"> die Frommen schützen</w:t>
      </w:r>
      <w:r>
        <w:br/>
        <w:t>Durch dein Macht und Gewalt,</w:t>
      </w:r>
      <w:r>
        <w:br/>
        <w:t>Dass sie im Frieden sitzen,</w:t>
      </w:r>
      <w:r>
        <w:br/>
        <w:t>Die Bösen stürzen bald.</w:t>
      </w:r>
    </w:p>
    <w:p w14:paraId="40677CDC" w14:textId="77777777" w:rsidR="0067613A" w:rsidRDefault="0067613A" w:rsidP="0067613A">
      <w:pPr>
        <w:pStyle w:val="StandardWeb"/>
      </w:pPr>
      <w:r>
        <w:t xml:space="preserve">Du </w:t>
      </w:r>
      <w:proofErr w:type="spellStart"/>
      <w:r>
        <w:t>wollst</w:t>
      </w:r>
      <w:proofErr w:type="spellEnd"/>
      <w:r>
        <w:t xml:space="preserve"> dich mein erbarmen;</w:t>
      </w:r>
      <w:r>
        <w:br/>
        <w:t>In dein Reich nimm mich auf;</w:t>
      </w:r>
      <w:r>
        <w:br/>
        <w:t>Dein Güte schenk mir Armen,</w:t>
      </w:r>
      <w:r>
        <w:br/>
        <w:t>Und segne meinen Lauf.</w:t>
      </w:r>
      <w:r>
        <w:br/>
        <w:t xml:space="preserve">Mein Feinden </w:t>
      </w:r>
      <w:proofErr w:type="spellStart"/>
      <w:r>
        <w:t>wollst</w:t>
      </w:r>
      <w:proofErr w:type="spellEnd"/>
      <w:r>
        <w:t xml:space="preserve"> du wehren,</w:t>
      </w:r>
      <w:r>
        <w:br/>
        <w:t xml:space="preserve">Dem Teufel, </w:t>
      </w:r>
      <w:proofErr w:type="spellStart"/>
      <w:r>
        <w:t>Sünd</w:t>
      </w:r>
      <w:proofErr w:type="spellEnd"/>
      <w:r>
        <w:t xml:space="preserve"> und Tod,</w:t>
      </w:r>
      <w:r>
        <w:br/>
        <w:t>Dass sie mich nicht versehren;</w:t>
      </w:r>
      <w:r>
        <w:br/>
      </w:r>
      <w:proofErr w:type="spellStart"/>
      <w:r>
        <w:t>Rett</w:t>
      </w:r>
      <w:proofErr w:type="spellEnd"/>
      <w:r>
        <w:t xml:space="preserve"> mich aus aller Not.</w:t>
      </w:r>
    </w:p>
    <w:p w14:paraId="5D2DCCC0" w14:textId="77777777" w:rsidR="0067613A" w:rsidRDefault="0067613A" w:rsidP="0067613A">
      <w:pPr>
        <w:pStyle w:val="StandardWeb"/>
      </w:pPr>
      <w:r>
        <w:t xml:space="preserve">Du </w:t>
      </w:r>
      <w:proofErr w:type="spellStart"/>
      <w:r>
        <w:t>wollst</w:t>
      </w:r>
      <w:proofErr w:type="spellEnd"/>
      <w:r>
        <w:t xml:space="preserve"> in mir entzünden</w:t>
      </w:r>
      <w:r>
        <w:br/>
        <w:t>Dein Wort, den schönen Stern,</w:t>
      </w:r>
      <w:r>
        <w:br/>
        <w:t>Dass falsche Lehr und Sünden</w:t>
      </w:r>
      <w:r>
        <w:br/>
        <w:t>Sein von mein Herzen fern.</w:t>
      </w:r>
      <w:r>
        <w:br/>
        <w:t>Hilf, dass ich dich erkenne</w:t>
      </w:r>
      <w:r>
        <w:br/>
        <w:t>Und mit der Christenheit</w:t>
      </w:r>
      <w:r>
        <w:br/>
        <w:t>Dich meinen König nenne</w:t>
      </w:r>
      <w:r>
        <w:br/>
        <w:t>Jetzt und in Ewigkeit.</w:t>
      </w:r>
    </w:p>
    <w:p w14:paraId="4114D0DE" w14:textId="77777777" w:rsidR="0067613A" w:rsidRDefault="0067613A" w:rsidP="0067613A">
      <w:pPr>
        <w:pStyle w:val="StandardWeb"/>
      </w:pPr>
      <w:r>
        <w:t>Amen.</w:t>
      </w:r>
    </w:p>
    <w:p w14:paraId="378D7E10" w14:textId="77777777" w:rsidR="001057C0" w:rsidRDefault="001057C0" w:rsidP="001057C0">
      <w:pPr>
        <w:pStyle w:val="berschrift1"/>
      </w:pPr>
      <w:r>
        <w:t>O Mensch, Herr Jesu Christ</w:t>
      </w:r>
    </w:p>
    <w:p w14:paraId="4A29F218" w14:textId="77777777" w:rsidR="001057C0" w:rsidRPr="001057C0" w:rsidRDefault="001057C0" w:rsidP="001057C0">
      <w:pPr>
        <w:rPr>
          <w:b/>
        </w:rPr>
      </w:pPr>
      <w:r w:rsidRPr="001057C0">
        <w:rPr>
          <w:b/>
        </w:rPr>
        <w:t>In der Todesnot.</w:t>
      </w:r>
    </w:p>
    <w:p w14:paraId="46396B18" w14:textId="77777777" w:rsidR="001057C0" w:rsidRDefault="001057C0" w:rsidP="001057C0">
      <w:pPr>
        <w:pStyle w:val="StandardWeb"/>
      </w:pPr>
      <w:r>
        <w:t>1. O Mensch, Herr Jesu Christ,</w:t>
      </w:r>
      <w:r>
        <w:br/>
        <w:t>Der du mein Heiland bist,</w:t>
      </w:r>
      <w:r>
        <w:br/>
        <w:t>Hör mich zu dieser Frist.</w:t>
      </w:r>
    </w:p>
    <w:p w14:paraId="23CE5289" w14:textId="77777777" w:rsidR="001057C0" w:rsidRDefault="001057C0" w:rsidP="001057C0">
      <w:pPr>
        <w:pStyle w:val="StandardWeb"/>
      </w:pPr>
      <w:r>
        <w:t>2. Schau doch, mein Herr und Gott,</w:t>
      </w:r>
      <w:r>
        <w:br/>
        <w:t>Wie bin ich hier in Not</w:t>
      </w:r>
      <w:r>
        <w:br/>
        <w:t xml:space="preserve">Und </w:t>
      </w:r>
      <w:proofErr w:type="spellStart"/>
      <w:r>
        <w:t>seh</w:t>
      </w:r>
      <w:proofErr w:type="spellEnd"/>
      <w:r>
        <w:t xml:space="preserve"> vor mir den Tod.</w:t>
      </w:r>
    </w:p>
    <w:p w14:paraId="3D410AF1" w14:textId="77777777" w:rsidR="001057C0" w:rsidRDefault="001057C0" w:rsidP="001057C0">
      <w:pPr>
        <w:pStyle w:val="StandardWeb"/>
      </w:pPr>
      <w:r>
        <w:t>3. Er blickt mich sauer an,</w:t>
      </w:r>
      <w:r>
        <w:br/>
        <w:t xml:space="preserve">Du </w:t>
      </w:r>
      <w:proofErr w:type="spellStart"/>
      <w:r>
        <w:t>wollst</w:t>
      </w:r>
      <w:proofErr w:type="spellEnd"/>
      <w:r>
        <w:t xml:space="preserve"> mich nicht </w:t>
      </w:r>
      <w:proofErr w:type="spellStart"/>
      <w:r>
        <w:t>verlan</w:t>
      </w:r>
      <w:proofErr w:type="spellEnd"/>
      <w:r>
        <w:t>,</w:t>
      </w:r>
      <w:r>
        <w:br/>
        <w:t>Sonst niemand helfen kann.</w:t>
      </w:r>
    </w:p>
    <w:p w14:paraId="034D89BC" w14:textId="77777777" w:rsidR="001057C0" w:rsidRDefault="001057C0" w:rsidP="001057C0">
      <w:pPr>
        <w:pStyle w:val="StandardWeb"/>
      </w:pPr>
      <w:r>
        <w:t>4. Herr, leiste mir Beistand,</w:t>
      </w:r>
      <w:r>
        <w:br/>
        <w:t xml:space="preserve">Lös mich </w:t>
      </w:r>
      <w:proofErr w:type="spellStart"/>
      <w:r>
        <w:t>vons</w:t>
      </w:r>
      <w:proofErr w:type="spellEnd"/>
      <w:r>
        <w:t xml:space="preserve"> Todes Band</w:t>
      </w:r>
      <w:r>
        <w:br/>
        <w:t>Durch deine starke Hand.</w:t>
      </w:r>
    </w:p>
    <w:p w14:paraId="50A99E07" w14:textId="77777777" w:rsidR="001057C0" w:rsidRDefault="001057C0" w:rsidP="001057C0">
      <w:pPr>
        <w:pStyle w:val="StandardWeb"/>
      </w:pPr>
      <w:r>
        <w:t>5. Solls ja geschieden sein,</w:t>
      </w:r>
      <w:r>
        <w:br/>
        <w:t>So lass mich nicht allein</w:t>
      </w:r>
      <w:r>
        <w:br/>
        <w:t>In meiner Angst und Pein.</w:t>
      </w:r>
    </w:p>
    <w:p w14:paraId="16205D3F" w14:textId="77777777" w:rsidR="001057C0" w:rsidRDefault="001057C0" w:rsidP="001057C0">
      <w:pPr>
        <w:pStyle w:val="StandardWeb"/>
      </w:pPr>
      <w:r>
        <w:t>6. Komm selber zu mir her,</w:t>
      </w:r>
      <w:r>
        <w:br/>
        <w:t>Den Glauben mir vermehr,</w:t>
      </w:r>
      <w:r>
        <w:br/>
        <w:t>Und mich zu dir bekehr.</w:t>
      </w:r>
    </w:p>
    <w:p w14:paraId="72A5F72D" w14:textId="77777777" w:rsidR="001057C0" w:rsidRDefault="001057C0" w:rsidP="001057C0">
      <w:pPr>
        <w:pStyle w:val="StandardWeb"/>
      </w:pPr>
      <w:r>
        <w:t>7. Send mir auch deinen Geist,</w:t>
      </w:r>
      <w:r>
        <w:br/>
        <w:t>Der unser Tröster heißt</w:t>
      </w:r>
      <w:r>
        <w:br/>
        <w:t>Und uns gen Himmel weist.</w:t>
      </w:r>
    </w:p>
    <w:p w14:paraId="64086983" w14:textId="77777777" w:rsidR="001057C0" w:rsidRDefault="001057C0" w:rsidP="001057C0">
      <w:pPr>
        <w:pStyle w:val="StandardWeb"/>
      </w:pPr>
      <w:r>
        <w:t>8. Führ mich aus der Gefahr,</w:t>
      </w:r>
      <w:r>
        <w:br/>
        <w:t xml:space="preserve">und meine Seel </w:t>
      </w:r>
      <w:proofErr w:type="spellStart"/>
      <w:r>
        <w:t>bewahr</w:t>
      </w:r>
      <w:proofErr w:type="spellEnd"/>
      <w:r>
        <w:t>,</w:t>
      </w:r>
      <w:r>
        <w:br/>
        <w:t>Dass sie mit Frieden fahr.</w:t>
      </w:r>
    </w:p>
    <w:p w14:paraId="31C4C3A5" w14:textId="77777777" w:rsidR="001057C0" w:rsidRDefault="001057C0" w:rsidP="001057C0">
      <w:pPr>
        <w:pStyle w:val="StandardWeb"/>
      </w:pPr>
      <w:r>
        <w:t>9, Schick mir dein Engelein,</w:t>
      </w:r>
      <w:r>
        <w:br/>
        <w:t>Dass sie stets bei mir sein,</w:t>
      </w:r>
      <w:r>
        <w:br/>
        <w:t xml:space="preserve">Mein Seel zu tragen heim. </w:t>
      </w:r>
    </w:p>
    <w:p w14:paraId="649270D9" w14:textId="77777777" w:rsidR="001057C0" w:rsidRDefault="001057C0" w:rsidP="001057C0">
      <w:pPr>
        <w:pStyle w:val="StandardWeb"/>
      </w:pPr>
      <w:r>
        <w:t>10. Tu auf dein Himmelstür,</w:t>
      </w:r>
      <w:r>
        <w:br/>
        <w:t>Und mich zur Freuden führ,</w:t>
      </w:r>
      <w:r>
        <w:br/>
        <w:t xml:space="preserve">Darnach steht mein Begier. </w:t>
      </w:r>
    </w:p>
    <w:p w14:paraId="610021DA" w14:textId="77777777" w:rsidR="001057C0" w:rsidRDefault="001057C0" w:rsidP="001057C0">
      <w:pPr>
        <w:pStyle w:val="StandardWeb"/>
      </w:pPr>
      <w:r>
        <w:t>11. Bring mich ins Himmels Saal,</w:t>
      </w:r>
      <w:r>
        <w:br/>
        <w:t>Da sind die Engelein all,</w:t>
      </w:r>
      <w:r>
        <w:br/>
        <w:t xml:space="preserve">Die loben dich mit Schall. </w:t>
      </w:r>
    </w:p>
    <w:p w14:paraId="5D1F8D0C" w14:textId="77777777" w:rsidR="001057C0" w:rsidRDefault="001057C0" w:rsidP="001057C0">
      <w:pPr>
        <w:pStyle w:val="StandardWeb"/>
      </w:pPr>
      <w:r>
        <w:t>12. Die Auserwählten dein</w:t>
      </w:r>
      <w:r>
        <w:br/>
        <w:t>Auch da beisammen sein</w:t>
      </w:r>
      <w:r>
        <w:br/>
      </w:r>
      <w:proofErr w:type="spellStart"/>
      <w:r>
        <w:t>Ohn</w:t>
      </w:r>
      <w:proofErr w:type="spellEnd"/>
      <w:r>
        <w:t xml:space="preserve"> alle Klag und Pein. </w:t>
      </w:r>
    </w:p>
    <w:p w14:paraId="1E72F1EF" w14:textId="77777777" w:rsidR="001057C0" w:rsidRDefault="001057C0" w:rsidP="001057C0">
      <w:pPr>
        <w:pStyle w:val="StandardWeb"/>
      </w:pPr>
      <w:r>
        <w:t>13. Mit den mach mich bereit,</w:t>
      </w:r>
      <w:r>
        <w:br/>
        <w:t>Zu loben allezeit</w:t>
      </w:r>
      <w:r>
        <w:br/>
        <w:t xml:space="preserve">Dich, Herr, in Ewigkeit. </w:t>
      </w:r>
    </w:p>
    <w:p w14:paraId="3AB818DE" w14:textId="77777777" w:rsidR="001057C0" w:rsidRDefault="001057C0" w:rsidP="001057C0">
      <w:pPr>
        <w:pStyle w:val="StandardWeb"/>
      </w:pPr>
      <w:r>
        <w:t>Amen.</w:t>
      </w:r>
    </w:p>
    <w:p w14:paraId="1EB4AFD0" w14:textId="77777777" w:rsidR="00481D45" w:rsidRDefault="00481D45" w:rsidP="00481D45">
      <w:pPr>
        <w:pStyle w:val="berschrift1"/>
      </w:pPr>
      <w:r w:rsidRPr="00481D45">
        <w:t>Schau an, mein Herz, wie Jesus Christ</w:t>
      </w:r>
    </w:p>
    <w:p w14:paraId="14C97244" w14:textId="7153DB47" w:rsidR="00481D45" w:rsidRDefault="00481D45" w:rsidP="00481D45">
      <w:pPr>
        <w:pStyle w:val="StandardWeb"/>
      </w:pPr>
      <w:r>
        <w:t>1. Schau an, mein Herz, wie Jesus Christ</w:t>
      </w:r>
      <w:r>
        <w:br/>
        <w:t>Zuletzt am Kreuz still worden ist,</w:t>
      </w:r>
      <w:r>
        <w:br/>
        <w:t>Nachdem er hat sein Not verbracht,</w:t>
      </w:r>
      <w:r>
        <w:br/>
        <w:t>Damit seins Lebens End gemacht.</w:t>
      </w:r>
    </w:p>
    <w:p w14:paraId="0F315AEC" w14:textId="77777777" w:rsidR="00481D45" w:rsidRDefault="00481D45" w:rsidP="00481D45">
      <w:pPr>
        <w:pStyle w:val="StandardWeb"/>
      </w:pPr>
      <w:r>
        <w:t>2. Gar säuberlich sein Haupt er neigt,</w:t>
      </w:r>
      <w:r>
        <w:br/>
        <w:t>Sich an Gebärden still erzeigt</w:t>
      </w:r>
      <w:r>
        <w:br/>
        <w:t>Und schlief fein sanft und ruhig ein;</w:t>
      </w:r>
      <w:r>
        <w:br/>
        <w:t>Das mag ein Fürst des Lebens sein.</w:t>
      </w:r>
    </w:p>
    <w:p w14:paraId="7379B665" w14:textId="77777777" w:rsidR="00481D45" w:rsidRDefault="00481D45" w:rsidP="00481D45">
      <w:pPr>
        <w:pStyle w:val="StandardWeb"/>
      </w:pPr>
      <w:r>
        <w:t>3. Sein Haupt hat er zu uns geneigt,</w:t>
      </w:r>
      <w:r>
        <w:br/>
        <w:t>Damit sein Lieb und Treu bezeigt,</w:t>
      </w:r>
      <w:r>
        <w:br/>
        <w:t>Die er zu uns aus Gnaden trägt,</w:t>
      </w:r>
      <w:r>
        <w:br/>
        <w:t>Weil er in Todes Staub sich legt.</w:t>
      </w:r>
    </w:p>
    <w:p w14:paraId="1F573668" w14:textId="77777777" w:rsidR="00481D45" w:rsidRDefault="00481D45" w:rsidP="00481D45">
      <w:pPr>
        <w:pStyle w:val="StandardWeb"/>
      </w:pPr>
      <w:r>
        <w:t>4. Des dank ich dir, Herr Jesu Christ,</w:t>
      </w:r>
      <w:r>
        <w:br/>
        <w:t xml:space="preserve">Weil </w:t>
      </w:r>
      <w:proofErr w:type="spellStart"/>
      <w:r>
        <w:t>mirs</w:t>
      </w:r>
      <w:proofErr w:type="spellEnd"/>
      <w:r>
        <w:t xml:space="preserve"> zu gut geschehen ist.</w:t>
      </w:r>
      <w:r>
        <w:br/>
        <w:t>Hilf auch, dass ich mich zu dir neig</w:t>
      </w:r>
      <w:r>
        <w:br/>
        <w:t>Und dir Gehorsam stets erzeig.</w:t>
      </w:r>
    </w:p>
    <w:p w14:paraId="6FCEF50B" w14:textId="77777777" w:rsidR="00481D45" w:rsidRDefault="00481D45" w:rsidP="00481D45">
      <w:pPr>
        <w:pStyle w:val="StandardWeb"/>
      </w:pPr>
      <w:r>
        <w:t>5. Doch so ich etwa mich verirrt,</w:t>
      </w:r>
      <w:r>
        <w:br/>
        <w:t>Dass ich mein Glauben übel ziert,</w:t>
      </w:r>
      <w:r>
        <w:br/>
        <w:t>So hilf, dass ich mich vor dir bück,</w:t>
      </w:r>
      <w:r>
        <w:br/>
        <w:t>In Demuth mich zu bessern schick.</w:t>
      </w:r>
    </w:p>
    <w:p w14:paraId="719B88DA" w14:textId="77777777" w:rsidR="00481D45" w:rsidRDefault="00481D45" w:rsidP="00481D45">
      <w:pPr>
        <w:pStyle w:val="StandardWeb"/>
      </w:pPr>
      <w:r>
        <w:t xml:space="preserve">6. </w:t>
      </w:r>
      <w:proofErr w:type="spellStart"/>
      <w:r>
        <w:t>Käm</w:t>
      </w:r>
      <w:proofErr w:type="spellEnd"/>
      <w:r>
        <w:t xml:space="preserve"> denn der Tod und griff mich an,</w:t>
      </w:r>
      <w:r>
        <w:br/>
        <w:t>Des sich kein Mensch erwehren kann,</w:t>
      </w:r>
      <w:r>
        <w:br/>
        <w:t>So hilf, dass ich mich neig zu dir,</w:t>
      </w:r>
      <w:r>
        <w:br/>
        <w:t xml:space="preserve">Damit er </w:t>
      </w:r>
      <w:proofErr w:type="spellStart"/>
      <w:r>
        <w:t>fänd</w:t>
      </w:r>
      <w:proofErr w:type="spellEnd"/>
      <w:r>
        <w:t xml:space="preserve"> kein Recht an mir.</w:t>
      </w:r>
    </w:p>
    <w:p w14:paraId="76DDF5B9" w14:textId="77777777" w:rsidR="00481D45" w:rsidRDefault="00481D45" w:rsidP="00481D45">
      <w:pPr>
        <w:pStyle w:val="StandardWeb"/>
      </w:pPr>
      <w:r>
        <w:t>7. Ich halt mich an dein Testament,</w:t>
      </w:r>
      <w:r>
        <w:br/>
        <w:t>Das ist mein Trost am letzten End.</w:t>
      </w:r>
      <w:r>
        <w:br/>
        <w:t xml:space="preserve">Das himmlisch Reich ist mir </w:t>
      </w:r>
      <w:proofErr w:type="spellStart"/>
      <w:r>
        <w:t>bescheidn</w:t>
      </w:r>
      <w:proofErr w:type="spellEnd"/>
      <w:r>
        <w:br/>
        <w:t xml:space="preserve">Das ist mein Trost in meinem </w:t>
      </w:r>
      <w:proofErr w:type="spellStart"/>
      <w:r>
        <w:t>Leidn</w:t>
      </w:r>
      <w:proofErr w:type="spellEnd"/>
      <w:r>
        <w:t>.</w:t>
      </w:r>
    </w:p>
    <w:p w14:paraId="3C28B504" w14:textId="77777777" w:rsidR="00481D45" w:rsidRDefault="00481D45" w:rsidP="00481D45">
      <w:pPr>
        <w:pStyle w:val="StandardWeb"/>
      </w:pPr>
      <w:r>
        <w:t>8. Weil du geschwächt des Todes Macht</w:t>
      </w:r>
      <w:r>
        <w:br/>
        <w:t>Und hast das Leben wiederbracht,</w:t>
      </w:r>
      <w:r>
        <w:br/>
        <w:t>So bitt ich durch dein Gütigkeit,</w:t>
      </w:r>
      <w:r>
        <w:br/>
        <w:t>Mach mich zum Sterben recht bereit.</w:t>
      </w:r>
    </w:p>
    <w:p w14:paraId="00B52935" w14:textId="77777777" w:rsidR="00481D45" w:rsidRDefault="00481D45" w:rsidP="00481D45">
      <w:pPr>
        <w:pStyle w:val="StandardWeb"/>
      </w:pPr>
      <w:r>
        <w:t xml:space="preserve">9. Damit ich fein </w:t>
      </w:r>
      <w:proofErr w:type="spellStart"/>
      <w:r>
        <w:t>vernünftiglich</w:t>
      </w:r>
      <w:proofErr w:type="spellEnd"/>
      <w:r>
        <w:br/>
      </w:r>
      <w:proofErr w:type="spellStart"/>
      <w:r>
        <w:t>Einschlaf</w:t>
      </w:r>
      <w:proofErr w:type="spellEnd"/>
      <w:r>
        <w:t xml:space="preserve"> ganz fein und säuberlich</w:t>
      </w:r>
      <w:r>
        <w:br/>
        <w:t>Und also komm zu guter Ruh,</w:t>
      </w:r>
      <w:r>
        <w:br/>
        <w:t>Sobald ich tu mein Augen zu.</w:t>
      </w:r>
    </w:p>
    <w:p w14:paraId="40FA860F" w14:textId="77777777" w:rsidR="00481D45" w:rsidRDefault="00481D45" w:rsidP="00481D45">
      <w:pPr>
        <w:pStyle w:val="StandardWeb"/>
      </w:pPr>
      <w:r>
        <w:t xml:space="preserve">10. Auf dich mein Haupt ich </w:t>
      </w:r>
      <w:proofErr w:type="spellStart"/>
      <w:r>
        <w:t>niederleg</w:t>
      </w:r>
      <w:proofErr w:type="spellEnd"/>
      <w:r>
        <w:t>,</w:t>
      </w:r>
      <w:r>
        <w:br/>
        <w:t>Wenn ich im Leib kein Ader reg.</w:t>
      </w:r>
      <w:r>
        <w:br/>
        <w:t>Hilf, dass mein Sterben so geling,</w:t>
      </w:r>
      <w:r>
        <w:br/>
        <w:t>Dass ich vom Tod ins Leben dring.</w:t>
      </w:r>
    </w:p>
    <w:p w14:paraId="65F5C2F1" w14:textId="77777777" w:rsidR="00481D45" w:rsidRDefault="00481D45" w:rsidP="00481D45">
      <w:pPr>
        <w:pStyle w:val="StandardWeb"/>
      </w:pPr>
      <w:r>
        <w:t xml:space="preserve">Amen. </w:t>
      </w:r>
    </w:p>
    <w:p w14:paraId="36B9E7FA" w14:textId="77777777" w:rsidR="00CA4B83" w:rsidRDefault="00CA4B83" w:rsidP="00CA4B83">
      <w:pPr>
        <w:pStyle w:val="berschrift1"/>
      </w:pPr>
      <w:r>
        <w:t>Starker Gott ins Himmels Thron</w:t>
      </w:r>
    </w:p>
    <w:p w14:paraId="15052E8D" w14:textId="77777777" w:rsidR="00CA4B83" w:rsidRPr="00CA4B83" w:rsidRDefault="00CA4B83" w:rsidP="00CA4B83">
      <w:pPr>
        <w:rPr>
          <w:b/>
          <w:sz w:val="48"/>
          <w:szCs w:val="48"/>
          <w:lang w:eastAsia="de-DE"/>
        </w:rPr>
      </w:pPr>
      <w:r w:rsidRPr="00CA4B83">
        <w:rPr>
          <w:b/>
        </w:rPr>
        <w:t>Gebet wider den Krieg.</w:t>
      </w:r>
    </w:p>
    <w:p w14:paraId="02D78AB4" w14:textId="77777777" w:rsidR="00CA4B83" w:rsidRDefault="00CA4B83" w:rsidP="00CA4B83">
      <w:pPr>
        <w:pStyle w:val="StandardWeb"/>
      </w:pPr>
      <w:r>
        <w:t>Starker Gott ins Himmels Thron,</w:t>
      </w:r>
      <w:r>
        <w:br/>
        <w:t>Wach auf, und hilf durch deinen Sohn,</w:t>
      </w:r>
      <w:r>
        <w:br/>
        <w:t xml:space="preserve">Schau, wie hat sich der Türk </w:t>
      </w:r>
      <w:proofErr w:type="spellStart"/>
      <w:r>
        <w:t>gerüst</w:t>
      </w:r>
      <w:proofErr w:type="spellEnd"/>
      <w:r>
        <w:t>,</w:t>
      </w:r>
      <w:r>
        <w:br/>
        <w:t xml:space="preserve">Dass er dein liebe Kirch </w:t>
      </w:r>
      <w:proofErr w:type="spellStart"/>
      <w:r>
        <w:t>verwüst</w:t>
      </w:r>
      <w:proofErr w:type="spellEnd"/>
      <w:r>
        <w:t>.</w:t>
      </w:r>
    </w:p>
    <w:p w14:paraId="21F0C6B4" w14:textId="77777777" w:rsidR="00CA4B83" w:rsidRDefault="00CA4B83" w:rsidP="00CA4B83">
      <w:pPr>
        <w:pStyle w:val="StandardWeb"/>
      </w:pPr>
      <w:r>
        <w:t>Wir wissen keinen Widerstand,</w:t>
      </w:r>
      <w:r>
        <w:br/>
        <w:t xml:space="preserve">Herr, </w:t>
      </w:r>
      <w:proofErr w:type="spellStart"/>
      <w:r>
        <w:t>ohn</w:t>
      </w:r>
      <w:proofErr w:type="spellEnd"/>
      <w:r>
        <w:t xml:space="preserve"> dein Macht und starke Hand,</w:t>
      </w:r>
      <w:r>
        <w:br/>
        <w:t>Drum mach dich selber auf den Plan,</w:t>
      </w:r>
      <w:r>
        <w:br/>
        <w:t xml:space="preserve">Du bist der rechte </w:t>
      </w:r>
      <w:proofErr w:type="spellStart"/>
      <w:r>
        <w:t>Kriegesmann</w:t>
      </w:r>
      <w:proofErr w:type="spellEnd"/>
      <w:r>
        <w:t>.</w:t>
      </w:r>
    </w:p>
    <w:p w14:paraId="2D039A6C" w14:textId="77777777" w:rsidR="00CA4B83" w:rsidRDefault="00CA4B83" w:rsidP="00CA4B83">
      <w:pPr>
        <w:pStyle w:val="StandardWeb"/>
      </w:pPr>
      <w:r>
        <w:t>Steh doch bei uns, streit wider ihn,</w:t>
      </w:r>
      <w:r>
        <w:br/>
        <w:t>Damit der Bluthund nicht gewinn;</w:t>
      </w:r>
      <w:r>
        <w:br/>
        <w:t xml:space="preserve">Vergiss, Herr, der </w:t>
      </w:r>
      <w:proofErr w:type="spellStart"/>
      <w:r>
        <w:t>Gefangnen</w:t>
      </w:r>
      <w:proofErr w:type="spellEnd"/>
      <w:r>
        <w:t xml:space="preserve"> nicht,</w:t>
      </w:r>
      <w:r>
        <w:br/>
        <w:t xml:space="preserve">Und tröste die, so er </w:t>
      </w:r>
      <w:proofErr w:type="spellStart"/>
      <w:r>
        <w:t>hinricht</w:t>
      </w:r>
      <w:proofErr w:type="spellEnd"/>
      <w:r>
        <w:t>.</w:t>
      </w:r>
    </w:p>
    <w:p w14:paraId="7E47E019" w14:textId="77777777" w:rsidR="00CA4B83" w:rsidRDefault="00CA4B83" w:rsidP="00CA4B83">
      <w:pPr>
        <w:pStyle w:val="StandardWeb"/>
      </w:pPr>
      <w:proofErr w:type="spellStart"/>
      <w:r>
        <w:t>Behüt</w:t>
      </w:r>
      <w:proofErr w:type="spellEnd"/>
      <w:r>
        <w:t xml:space="preserve"> uns und das ganze Land,</w:t>
      </w:r>
      <w:r>
        <w:br/>
        <w:t>Gib uns ihm ja nicht in die Hand,</w:t>
      </w:r>
      <w:r>
        <w:br/>
        <w:t>Erhalt uns, Herr, dein liebes Wort,</w:t>
      </w:r>
      <w:r>
        <w:br/>
        <w:t>Dass wir dich loben hier und dort.</w:t>
      </w:r>
    </w:p>
    <w:p w14:paraId="266D0822" w14:textId="77777777" w:rsidR="00CA4B83" w:rsidRDefault="00CA4B83" w:rsidP="00CA4B83">
      <w:pPr>
        <w:pStyle w:val="StandardWeb"/>
      </w:pPr>
      <w:r>
        <w:t>Amen.</w:t>
      </w:r>
    </w:p>
    <w:p w14:paraId="2EB78581" w14:textId="77777777" w:rsidR="00803282" w:rsidRDefault="00803282" w:rsidP="00803282">
      <w:pPr>
        <w:pStyle w:val="berschrift1"/>
      </w:pPr>
      <w:r>
        <w:t>Wenn ich bedenk die Güte</w:t>
      </w:r>
    </w:p>
    <w:p w14:paraId="51896361" w14:textId="77777777" w:rsidR="00803282" w:rsidRPr="00803282" w:rsidRDefault="00803282" w:rsidP="00803282">
      <w:pPr>
        <w:rPr>
          <w:b/>
        </w:rPr>
      </w:pPr>
      <w:r w:rsidRPr="00803282">
        <w:rPr>
          <w:b/>
        </w:rPr>
        <w:t>15. November</w:t>
      </w:r>
    </w:p>
    <w:p w14:paraId="1EB65EF3" w14:textId="77777777" w:rsidR="00803282" w:rsidRDefault="00803282" w:rsidP="00803282">
      <w:pPr>
        <w:pStyle w:val="StandardWeb"/>
      </w:pPr>
      <w:r>
        <w:rPr>
          <w:rStyle w:val="Hervorhebung"/>
        </w:rPr>
        <w:t>Im Ton: Lasst uns Gottes Güte preisen.</w:t>
      </w:r>
    </w:p>
    <w:p w14:paraId="55655A88" w14:textId="77777777" w:rsidR="00803282" w:rsidRDefault="00803282" w:rsidP="00803282">
      <w:pPr>
        <w:pStyle w:val="StandardWeb"/>
      </w:pPr>
      <w:r>
        <w:t>Wenn ich bedenk die Güte,</w:t>
      </w:r>
      <w:r>
        <w:br/>
        <w:t>So uns Gott stets beweist,</w:t>
      </w:r>
      <w:r>
        <w:br/>
        <w:t>So freut sich mein Gemüte,</w:t>
      </w:r>
      <w:r>
        <w:br/>
        <w:t>Mein Leib und Seel ihn preist</w:t>
      </w:r>
      <w:r>
        <w:br/>
        <w:t>In rechter Innigkeit.</w:t>
      </w:r>
      <w:r>
        <w:br/>
        <w:t xml:space="preserve">Viel </w:t>
      </w:r>
      <w:proofErr w:type="spellStart"/>
      <w:r>
        <w:t>guts</w:t>
      </w:r>
      <w:proofErr w:type="spellEnd"/>
      <w:r>
        <w:t xml:space="preserve"> hat er bescheret,</w:t>
      </w:r>
      <w:r>
        <w:br/>
        <w:t>Davon er uns ernähret.</w:t>
      </w:r>
    </w:p>
    <w:p w14:paraId="2C4EED79" w14:textId="77777777" w:rsidR="00803282" w:rsidRDefault="00803282" w:rsidP="00803282">
      <w:pPr>
        <w:pStyle w:val="StandardWeb"/>
      </w:pPr>
      <w:r>
        <w:t>Er gibt uns Holz zu feuern,</w:t>
      </w:r>
      <w:r>
        <w:br/>
      </w:r>
      <w:proofErr w:type="spellStart"/>
      <w:r>
        <w:t>Wenns</w:t>
      </w:r>
      <w:proofErr w:type="spellEnd"/>
      <w:r>
        <w:t xml:space="preserve"> frostig ist und kalt,</w:t>
      </w:r>
      <w:r>
        <w:br/>
        <w:t xml:space="preserve">Bestellt uns </w:t>
      </w:r>
      <w:proofErr w:type="spellStart"/>
      <w:r>
        <w:t>Ställ</w:t>
      </w:r>
      <w:proofErr w:type="spellEnd"/>
      <w:r>
        <w:t xml:space="preserve"> und Scheuern,</w:t>
      </w:r>
      <w:r>
        <w:br/>
        <w:t>Ein reichen Unterhalt,</w:t>
      </w:r>
      <w:r>
        <w:br/>
      </w:r>
      <w:proofErr w:type="spellStart"/>
      <w:r>
        <w:t>Getreid</w:t>
      </w:r>
      <w:proofErr w:type="spellEnd"/>
      <w:r>
        <w:t>, Wild, Vieh und Schwein;</w:t>
      </w:r>
      <w:r>
        <w:br/>
        <w:t>Wir nehmen Brod von Söllern,</w:t>
      </w:r>
      <w:r>
        <w:br/>
        <w:t>Den Trank aus unsern Kellern,</w:t>
      </w:r>
      <w:r>
        <w:br/>
        <w:t>Da wird der Most zu Wein.</w:t>
      </w:r>
    </w:p>
    <w:p w14:paraId="6AF8FB2B" w14:textId="77777777" w:rsidR="00803282" w:rsidRDefault="00803282" w:rsidP="00803282">
      <w:pPr>
        <w:pStyle w:val="StandardWeb"/>
      </w:pPr>
      <w:r>
        <w:t xml:space="preserve">Drum </w:t>
      </w:r>
      <w:proofErr w:type="spellStart"/>
      <w:r>
        <w:t>solln</w:t>
      </w:r>
      <w:proofErr w:type="spellEnd"/>
      <w:r>
        <w:t xml:space="preserve"> wir Gott dem Herren</w:t>
      </w:r>
      <w:r>
        <w:br/>
        <w:t>So wohl dem Kaiser sein</w:t>
      </w:r>
      <w:r>
        <w:br/>
        <w:t xml:space="preserve">Nun geben </w:t>
      </w:r>
      <w:proofErr w:type="spellStart"/>
      <w:r>
        <w:t>ohn</w:t>
      </w:r>
      <w:proofErr w:type="spellEnd"/>
      <w:r>
        <w:t xml:space="preserve"> Beschweren,</w:t>
      </w:r>
      <w:r>
        <w:br/>
        <w:t>Was wir ihm schuldig sein.</w:t>
      </w:r>
      <w:r>
        <w:br/>
        <w:t xml:space="preserve">Das </w:t>
      </w:r>
      <w:proofErr w:type="spellStart"/>
      <w:r>
        <w:t>helf</w:t>
      </w:r>
      <w:proofErr w:type="spellEnd"/>
      <w:r>
        <w:t xml:space="preserve"> uns Jesus Christ,</w:t>
      </w:r>
      <w:r>
        <w:br/>
        <w:t>Dass wir Gott dienen alle,</w:t>
      </w:r>
      <w:r>
        <w:br/>
        <w:t>Zu loben ihn mit Schalle</w:t>
      </w:r>
      <w:r>
        <w:br/>
        <w:t>Hier und in jener Frist.</w:t>
      </w:r>
    </w:p>
    <w:p w14:paraId="6CC89402" w14:textId="77777777" w:rsidR="00803282" w:rsidRDefault="00803282" w:rsidP="00803282">
      <w:pPr>
        <w:pStyle w:val="StandardWeb"/>
      </w:pPr>
      <w:r>
        <w:t>Amen.</w:t>
      </w:r>
    </w:p>
    <w:p w14:paraId="48712B95" w14:textId="77777777" w:rsidR="00C45444" w:rsidRDefault="00C45444" w:rsidP="00C45444">
      <w:pPr>
        <w:pStyle w:val="berschrift1"/>
      </w:pPr>
      <w:r w:rsidRPr="00C45444">
        <w:t>Wenn ich zu dir, mein Herr und Gott</w:t>
      </w:r>
    </w:p>
    <w:p w14:paraId="38A1BE22" w14:textId="77777777" w:rsidR="00C45444" w:rsidRDefault="00C45444" w:rsidP="00C45444">
      <w:pPr>
        <w:pStyle w:val="StandardWeb"/>
      </w:pPr>
      <w:r>
        <w:t>Wenn ich zu dir, mein Herr und Gott,</w:t>
      </w:r>
      <w:r>
        <w:br/>
        <w:t>Von Herzen ruf in meiner Not,</w:t>
      </w:r>
      <w:r>
        <w:br/>
        <w:t xml:space="preserve">Dass ich nicht </w:t>
      </w:r>
      <w:proofErr w:type="spellStart"/>
      <w:r>
        <w:t>werd</w:t>
      </w:r>
      <w:proofErr w:type="spellEnd"/>
      <w:r>
        <w:t xml:space="preserve"> zu </w:t>
      </w:r>
      <w:proofErr w:type="spellStart"/>
      <w:r>
        <w:t>Schand</w:t>
      </w:r>
      <w:proofErr w:type="spellEnd"/>
      <w:r>
        <w:t xml:space="preserve"> und Spott,</w:t>
      </w:r>
    </w:p>
    <w:p w14:paraId="3007F160" w14:textId="77777777" w:rsidR="00C45444" w:rsidRDefault="00C45444" w:rsidP="00C45444">
      <w:pPr>
        <w:pStyle w:val="StandardWeb"/>
      </w:pPr>
      <w:r>
        <w:t>So hilf, dass ich mein Kämmerlein</w:t>
      </w:r>
      <w:r>
        <w:br/>
      </w:r>
      <w:proofErr w:type="spellStart"/>
      <w:r>
        <w:t>Zuschließ</w:t>
      </w:r>
      <w:proofErr w:type="spellEnd"/>
      <w:r>
        <w:t>, das ist meins Herzen Schrein,</w:t>
      </w:r>
      <w:r>
        <w:br/>
        <w:t>Damit nichts böses kann hinein.</w:t>
      </w:r>
    </w:p>
    <w:p w14:paraId="3BC3AD3E" w14:textId="77777777" w:rsidR="00C45444" w:rsidRDefault="00C45444" w:rsidP="00C45444">
      <w:pPr>
        <w:pStyle w:val="StandardWeb"/>
      </w:pPr>
      <w:r>
        <w:t>Verleih mir, dass mein Seel und Leib</w:t>
      </w:r>
      <w:r>
        <w:br/>
        <w:t xml:space="preserve">In Andacht </w:t>
      </w:r>
      <w:proofErr w:type="spellStart"/>
      <w:r>
        <w:t>ungeirret</w:t>
      </w:r>
      <w:proofErr w:type="spellEnd"/>
      <w:r>
        <w:t xml:space="preserve"> bleib,</w:t>
      </w:r>
      <w:r>
        <w:br/>
        <w:t xml:space="preserve">Und ich kein </w:t>
      </w:r>
      <w:proofErr w:type="spellStart"/>
      <w:r>
        <w:t>Ungebärden</w:t>
      </w:r>
      <w:proofErr w:type="spellEnd"/>
      <w:r>
        <w:t xml:space="preserve"> treib.</w:t>
      </w:r>
    </w:p>
    <w:p w14:paraId="5CD9F44B" w14:textId="77777777" w:rsidR="00C45444" w:rsidRDefault="00C45444" w:rsidP="00C45444">
      <w:pPr>
        <w:pStyle w:val="StandardWeb"/>
      </w:pPr>
      <w:r>
        <w:t>Hilf, dass mein Haupt und Angesicht</w:t>
      </w:r>
      <w:r>
        <w:br/>
        <w:t xml:space="preserve">Zu dir in Himmel sei </w:t>
      </w:r>
      <w:proofErr w:type="spellStart"/>
      <w:r>
        <w:t>gericht</w:t>
      </w:r>
      <w:proofErr w:type="spellEnd"/>
      <w:r>
        <w:t>,</w:t>
      </w:r>
      <w:r>
        <w:br/>
        <w:t>Und dass mein Herz nicht anders dicht.</w:t>
      </w:r>
    </w:p>
    <w:p w14:paraId="307DDA1B" w14:textId="77777777" w:rsidR="00C45444" w:rsidRDefault="00C45444" w:rsidP="00C45444">
      <w:pPr>
        <w:pStyle w:val="StandardWeb"/>
      </w:pPr>
      <w:r>
        <w:t xml:space="preserve">Gib Gnad, dass ich rein </w:t>
      </w:r>
      <w:proofErr w:type="spellStart"/>
      <w:r>
        <w:t>Händ</w:t>
      </w:r>
      <w:proofErr w:type="spellEnd"/>
      <w:r>
        <w:t xml:space="preserve"> </w:t>
      </w:r>
      <w:proofErr w:type="spellStart"/>
      <w:r>
        <w:t>aufheb</w:t>
      </w:r>
      <w:proofErr w:type="spellEnd"/>
      <w:r>
        <w:t>,</w:t>
      </w:r>
      <w:r>
        <w:br/>
        <w:t>Im Glauben an dir hang und kleb,</w:t>
      </w:r>
      <w:r>
        <w:br/>
        <w:t xml:space="preserve">Mich in Gehorsam dir </w:t>
      </w:r>
      <w:proofErr w:type="spellStart"/>
      <w:r>
        <w:t>ergeb</w:t>
      </w:r>
      <w:proofErr w:type="spellEnd"/>
      <w:r>
        <w:t>.</w:t>
      </w:r>
    </w:p>
    <w:p w14:paraId="6725171F" w14:textId="77777777" w:rsidR="00C45444" w:rsidRDefault="00C45444" w:rsidP="00C45444">
      <w:pPr>
        <w:pStyle w:val="StandardWeb"/>
      </w:pPr>
      <w:r>
        <w:t>Wenn ich von Herzen zu dir schrei,</w:t>
      </w:r>
      <w:r>
        <w:br/>
        <w:t>So mach mich alles Kummers frei,</w:t>
      </w:r>
      <w:r>
        <w:br/>
        <w:t>Dass ich hier und dort fröhlich sei.</w:t>
      </w:r>
    </w:p>
    <w:p w14:paraId="05F5F9F9" w14:textId="77777777" w:rsidR="00481D45" w:rsidRDefault="00481D45" w:rsidP="00481D45">
      <w:pPr>
        <w:pStyle w:val="berschrift1"/>
      </w:pPr>
      <w:r w:rsidRPr="00481D45">
        <w:t>Wer kann doch würdig preisen</w:t>
      </w:r>
    </w:p>
    <w:p w14:paraId="48837244" w14:textId="77777777" w:rsidR="00481D45" w:rsidRDefault="00481D45" w:rsidP="00481D45">
      <w:pPr>
        <w:pStyle w:val="StandardWeb"/>
      </w:pPr>
      <w:r>
        <w:t>Wer kann doch würdig preisen,</w:t>
      </w:r>
      <w:r>
        <w:br/>
        <w:t xml:space="preserve">Herr Gott, dein Gnad und </w:t>
      </w:r>
      <w:proofErr w:type="spellStart"/>
      <w:r>
        <w:t>Güt</w:t>
      </w:r>
      <w:proofErr w:type="spellEnd"/>
      <w:r>
        <w:t>,</w:t>
      </w:r>
      <w:r>
        <w:br/>
        <w:t>Die du uns tust beweisen?</w:t>
      </w:r>
      <w:r>
        <w:br/>
        <w:t xml:space="preserve">Gibst uns ein fein </w:t>
      </w:r>
      <w:proofErr w:type="spellStart"/>
      <w:r>
        <w:t>Gemüth</w:t>
      </w:r>
      <w:proofErr w:type="spellEnd"/>
      <w:r>
        <w:t>,</w:t>
      </w:r>
      <w:r>
        <w:br/>
        <w:t xml:space="preserve">Die </w:t>
      </w:r>
      <w:proofErr w:type="spellStart"/>
      <w:r>
        <w:t>Zung</w:t>
      </w:r>
      <w:proofErr w:type="spellEnd"/>
      <w:r>
        <w:t xml:space="preserve"> und Sprach daneben,</w:t>
      </w:r>
      <w:r>
        <w:br/>
        <w:t>Lässt sie auch schreiben fein,</w:t>
      </w:r>
      <w:r>
        <w:br/>
        <w:t>Damit an Tag zu geben,</w:t>
      </w:r>
      <w:r>
        <w:br/>
        <w:t xml:space="preserve">Wie wir </w:t>
      </w:r>
      <w:proofErr w:type="spellStart"/>
      <w:r>
        <w:t>gesinnet</w:t>
      </w:r>
      <w:proofErr w:type="spellEnd"/>
      <w:r>
        <w:t xml:space="preserve"> sein.</w:t>
      </w:r>
    </w:p>
    <w:p w14:paraId="75C36601" w14:textId="3D146EA1" w:rsidR="00481D45" w:rsidRDefault="00481D45" w:rsidP="00481D45">
      <w:pPr>
        <w:pStyle w:val="StandardWeb"/>
      </w:pPr>
      <w:r>
        <w:t>Die Sprachen sind verwirret</w:t>
      </w:r>
      <w:r>
        <w:br/>
        <w:t>Zu Babel in der Stadt,</w:t>
      </w:r>
      <w:r>
        <w:br/>
        <w:t xml:space="preserve">Ein </w:t>
      </w:r>
      <w:r w:rsidR="00803282">
        <w:t>Tu</w:t>
      </w:r>
      <w:r>
        <w:t xml:space="preserve">rm ward </w:t>
      </w:r>
      <w:proofErr w:type="spellStart"/>
      <w:r>
        <w:t>aufgeführet</w:t>
      </w:r>
      <w:proofErr w:type="spellEnd"/>
      <w:r>
        <w:t>,</w:t>
      </w:r>
      <w:r>
        <w:br/>
        <w:t xml:space="preserve">Der bis an Himmel </w:t>
      </w:r>
      <w:proofErr w:type="spellStart"/>
      <w:r>
        <w:t>gaht</w:t>
      </w:r>
      <w:proofErr w:type="spellEnd"/>
      <w:r>
        <w:t>;</w:t>
      </w:r>
      <w:r>
        <w:br/>
        <w:t>Den hast du umgebrochen,</w:t>
      </w:r>
      <w:r>
        <w:br/>
        <w:t>Diess Volk zerstreuet gar,</w:t>
      </w:r>
      <w:r>
        <w:br/>
        <w:t>Die Hoffart so gerochen,</w:t>
      </w:r>
      <w:r>
        <w:br/>
        <w:t>Das sah man offenbar.</w:t>
      </w:r>
    </w:p>
    <w:p w14:paraId="642D2341" w14:textId="77777777" w:rsidR="00481D45" w:rsidRDefault="00481D45" w:rsidP="00481D45">
      <w:pPr>
        <w:pStyle w:val="StandardWeb"/>
      </w:pPr>
      <w:r>
        <w:t>Nun sind die Sprachen richtig</w:t>
      </w:r>
      <w:r>
        <w:br/>
        <w:t xml:space="preserve">An Christi Kreuz </w:t>
      </w:r>
      <w:proofErr w:type="spellStart"/>
      <w:r>
        <w:t>genennt</w:t>
      </w:r>
      <w:proofErr w:type="spellEnd"/>
      <w:r>
        <w:t>,</w:t>
      </w:r>
      <w:r>
        <w:br/>
        <w:t>Sind all zu lehren tüchtig,</w:t>
      </w:r>
      <w:r>
        <w:br/>
        <w:t>Damit man ihn erkennt.</w:t>
      </w:r>
      <w:r>
        <w:br/>
        <w:t>Hilf, dass in allen Sprachen</w:t>
      </w:r>
      <w:r>
        <w:br/>
        <w:t xml:space="preserve">Die Lehr </w:t>
      </w:r>
      <w:proofErr w:type="spellStart"/>
      <w:r>
        <w:t>werd</w:t>
      </w:r>
      <w:proofErr w:type="spellEnd"/>
      <w:r>
        <w:t xml:space="preserve"> ausgebreit,</w:t>
      </w:r>
      <w:r>
        <w:br/>
        <w:t>Die uns kann selig machen</w:t>
      </w:r>
      <w:r>
        <w:br/>
        <w:t>Aus Gnad in Ewigkeit.</w:t>
      </w:r>
    </w:p>
    <w:p w14:paraId="32AE6E39" w14:textId="77777777" w:rsidR="00481D45" w:rsidRDefault="00481D45" w:rsidP="00481D45">
      <w:pPr>
        <w:pStyle w:val="StandardWeb"/>
      </w:pPr>
      <w:r>
        <w:t>Hilf auch, dass wir vernehmen</w:t>
      </w:r>
      <w:r>
        <w:br/>
        <w:t>Der Sprachen Sinn und Kraft,</w:t>
      </w:r>
      <w:r>
        <w:br/>
        <w:t>Dass wir uns dir bequemen,</w:t>
      </w:r>
      <w:r>
        <w:br/>
        <w:t>Und dein Wort bei uns hast.</w:t>
      </w:r>
      <w:r>
        <w:br/>
        <w:t>Du willst auch selbst verwalten</w:t>
      </w:r>
      <w:r>
        <w:br/>
        <w:t xml:space="preserve">Kirchen und </w:t>
      </w:r>
      <w:proofErr w:type="spellStart"/>
      <w:r>
        <w:t>Schul</w:t>
      </w:r>
      <w:proofErr w:type="spellEnd"/>
      <w:r>
        <w:t xml:space="preserve"> zugleich,</w:t>
      </w:r>
      <w:r>
        <w:br/>
        <w:t>Die Sprachen rein erhalten</w:t>
      </w:r>
      <w:r>
        <w:br/>
        <w:t xml:space="preserve">Hier in </w:t>
      </w:r>
      <w:proofErr w:type="spellStart"/>
      <w:r>
        <w:t>deim</w:t>
      </w:r>
      <w:proofErr w:type="spellEnd"/>
      <w:r>
        <w:t xml:space="preserve"> Gnadenreich.</w:t>
      </w:r>
    </w:p>
    <w:p w14:paraId="68C752FA" w14:textId="77777777" w:rsidR="00481D45" w:rsidRDefault="00481D45" w:rsidP="00481D45">
      <w:pPr>
        <w:pStyle w:val="StandardWeb"/>
      </w:pPr>
      <w:r>
        <w:t>Obschon die Bösen toben,</w:t>
      </w:r>
      <w:r>
        <w:br/>
        <w:t xml:space="preserve">Im Grimm </w:t>
      </w:r>
      <w:proofErr w:type="spellStart"/>
      <w:r>
        <w:t>zusammengehn</w:t>
      </w:r>
      <w:proofErr w:type="spellEnd"/>
      <w:r>
        <w:t>,</w:t>
      </w:r>
      <w:r>
        <w:br/>
        <w:t>Wenn sich die Menschen loben,</w:t>
      </w:r>
      <w:r>
        <w:br/>
        <w:t xml:space="preserve">Und </w:t>
      </w:r>
      <w:proofErr w:type="spellStart"/>
      <w:r>
        <w:t>wollens</w:t>
      </w:r>
      <w:proofErr w:type="spellEnd"/>
      <w:r>
        <w:t xml:space="preserve"> nicht </w:t>
      </w:r>
      <w:proofErr w:type="spellStart"/>
      <w:r>
        <w:t>gestehn</w:t>
      </w:r>
      <w:proofErr w:type="spellEnd"/>
      <w:r>
        <w:t>.</w:t>
      </w:r>
      <w:r>
        <w:br/>
        <w:t>So hilf, dass wir so bleiben,</w:t>
      </w:r>
      <w:r>
        <w:br/>
        <w:t>Wie wir mit Wohlbedacht</w:t>
      </w:r>
      <w:r>
        <w:br/>
        <w:t>Vor dir reden und schreiben,</w:t>
      </w:r>
      <w:r>
        <w:br/>
        <w:t xml:space="preserve">Dass dein Will </w:t>
      </w:r>
      <w:proofErr w:type="spellStart"/>
      <w:r>
        <w:t>werd</w:t>
      </w:r>
      <w:proofErr w:type="spellEnd"/>
      <w:r>
        <w:t xml:space="preserve"> vollbracht.</w:t>
      </w:r>
    </w:p>
    <w:p w14:paraId="41C72B98" w14:textId="0F88C7D7" w:rsidR="00481D45" w:rsidRDefault="00481D45" w:rsidP="00481D45">
      <w:pPr>
        <w:pStyle w:val="StandardWeb"/>
      </w:pPr>
      <w:r>
        <w:t>Du bist und bleibst alleine</w:t>
      </w:r>
      <w:r>
        <w:br/>
        <w:t>Der König aller Ehr,</w:t>
      </w:r>
      <w:r>
        <w:br/>
        <w:t>Hilf, dass im Glauben reine</w:t>
      </w:r>
      <w:r>
        <w:br/>
        <w:t>Ich dich preis herzlich sehr.</w:t>
      </w:r>
      <w:r>
        <w:br/>
        <w:t>Lass mich allhier auf Erden</w:t>
      </w:r>
      <w:r>
        <w:br/>
      </w:r>
      <w:r w:rsidR="00803282">
        <w:t>Tu</w:t>
      </w:r>
      <w:r>
        <w:t>n nach dem Willen dein,</w:t>
      </w:r>
      <w:r>
        <w:br/>
        <w:t xml:space="preserve">Dass ich </w:t>
      </w:r>
      <w:proofErr w:type="spellStart"/>
      <w:r>
        <w:t>mög</w:t>
      </w:r>
      <w:proofErr w:type="spellEnd"/>
      <w:r>
        <w:t xml:space="preserve"> selig werden</w:t>
      </w:r>
      <w:r>
        <w:br/>
        <w:t>Und ewig bei dir sein.</w:t>
      </w:r>
    </w:p>
    <w:p w14:paraId="10E039D8" w14:textId="77777777" w:rsidR="00481D45" w:rsidRDefault="00481D45" w:rsidP="00481D45">
      <w:pPr>
        <w:pStyle w:val="StandardWeb"/>
      </w:pPr>
      <w:r>
        <w:t>Amen.</w:t>
      </w:r>
    </w:p>
    <w:p w14:paraId="28223AD3" w14:textId="443781CD" w:rsidR="001057C0" w:rsidRDefault="001057C0" w:rsidP="001057C0">
      <w:pPr>
        <w:pStyle w:val="berschrift1"/>
      </w:pPr>
      <w:r>
        <w:t>Wie groß, o Gott ins Himmels Saal</w:t>
      </w:r>
    </w:p>
    <w:p w14:paraId="7C57D082" w14:textId="207B6473" w:rsidR="001057C0" w:rsidRPr="001057C0" w:rsidRDefault="001057C0" w:rsidP="001057C0">
      <w:pPr>
        <w:rPr>
          <w:b/>
        </w:rPr>
      </w:pPr>
      <w:proofErr w:type="spellStart"/>
      <w:r w:rsidRPr="001057C0">
        <w:rPr>
          <w:b/>
        </w:rPr>
        <w:t>Ingemein</w:t>
      </w:r>
      <w:proofErr w:type="spellEnd"/>
      <w:r w:rsidRPr="001057C0">
        <w:rPr>
          <w:b/>
        </w:rPr>
        <w:t xml:space="preserve"> für den Römischen Kaiser zu beten.</w:t>
      </w:r>
    </w:p>
    <w:p w14:paraId="4FE710F9" w14:textId="77777777" w:rsidR="001057C0" w:rsidRDefault="001057C0" w:rsidP="001057C0">
      <w:pPr>
        <w:pStyle w:val="StandardWeb"/>
      </w:pPr>
      <w:r>
        <w:t>1. Wie groß, o Gott ins Himmels Saal,</w:t>
      </w:r>
      <w:r>
        <w:br/>
        <w:t>Spürt man dein Weisheit überall!</w:t>
      </w:r>
      <w:r>
        <w:br/>
      </w:r>
      <w:proofErr w:type="spellStart"/>
      <w:r>
        <w:t>Eim</w:t>
      </w:r>
      <w:proofErr w:type="spellEnd"/>
      <w:r>
        <w:t xml:space="preserve"> jeden Ding sein Ordnung gibst,</w:t>
      </w:r>
      <w:r>
        <w:br/>
        <w:t xml:space="preserve">Dieweil du nicht Unordnung liebst. </w:t>
      </w:r>
    </w:p>
    <w:p w14:paraId="6E830323" w14:textId="77777777" w:rsidR="001057C0" w:rsidRDefault="001057C0" w:rsidP="001057C0">
      <w:pPr>
        <w:pStyle w:val="StandardWeb"/>
      </w:pPr>
      <w:r>
        <w:t>2. Die Engel und Erzengelein</w:t>
      </w:r>
      <w:r>
        <w:br/>
        <w:t>Durch dich ihr Ordnung halten fein,</w:t>
      </w:r>
      <w:r>
        <w:br/>
        <w:t>Ein jeder tut, was ihm gebührt,</w:t>
      </w:r>
      <w:r>
        <w:br/>
        <w:t>Und allzeit dein Befehl vollführt.</w:t>
      </w:r>
    </w:p>
    <w:p w14:paraId="331C3806" w14:textId="77777777" w:rsidR="001057C0" w:rsidRDefault="001057C0" w:rsidP="001057C0">
      <w:pPr>
        <w:pStyle w:val="StandardWeb"/>
      </w:pPr>
      <w:r>
        <w:t xml:space="preserve">3. Am Himmel </w:t>
      </w:r>
      <w:proofErr w:type="spellStart"/>
      <w:r>
        <w:t>stehn</w:t>
      </w:r>
      <w:proofErr w:type="spellEnd"/>
      <w:r>
        <w:t xml:space="preserve"> die Sterne schön,</w:t>
      </w:r>
      <w:r>
        <w:br/>
        <w:t xml:space="preserve">Und all in guter Ordnung </w:t>
      </w:r>
      <w:proofErr w:type="spellStart"/>
      <w:r>
        <w:t>gebn</w:t>
      </w:r>
      <w:proofErr w:type="spellEnd"/>
      <w:r>
        <w:t>,</w:t>
      </w:r>
      <w:r>
        <w:br/>
        <w:t>Dass keins aus dieser lichten Schar</w:t>
      </w:r>
      <w:r>
        <w:br/>
        <w:t xml:space="preserve">Weicht aus der Ordnung um ein Haar. </w:t>
      </w:r>
    </w:p>
    <w:p w14:paraId="5C9DFDA4" w14:textId="77777777" w:rsidR="001057C0" w:rsidRDefault="001057C0" w:rsidP="001057C0">
      <w:pPr>
        <w:pStyle w:val="StandardWeb"/>
      </w:pPr>
      <w:r>
        <w:t>4. Die Sonn behält das Regiment,</w:t>
      </w:r>
      <w:r>
        <w:br/>
        <w:t xml:space="preserve">Jeder Planet sich zu ihr </w:t>
      </w:r>
      <w:proofErr w:type="spellStart"/>
      <w:r>
        <w:t>wendt</w:t>
      </w:r>
      <w:proofErr w:type="spellEnd"/>
      <w:r>
        <w:t>,</w:t>
      </w:r>
      <w:r>
        <w:br/>
        <w:t>Sie übertrifft mit ihrem Schein</w:t>
      </w:r>
      <w:r>
        <w:br/>
        <w:t xml:space="preserve">Die Sternen </w:t>
      </w:r>
      <w:proofErr w:type="spellStart"/>
      <w:r>
        <w:t>allsamt</w:t>
      </w:r>
      <w:proofErr w:type="spellEnd"/>
      <w:r>
        <w:t xml:space="preserve"> </w:t>
      </w:r>
      <w:proofErr w:type="spellStart"/>
      <w:r>
        <w:t>ingemein</w:t>
      </w:r>
      <w:proofErr w:type="spellEnd"/>
      <w:r>
        <w:t xml:space="preserve">. </w:t>
      </w:r>
    </w:p>
    <w:p w14:paraId="34187703" w14:textId="77777777" w:rsidR="001057C0" w:rsidRDefault="001057C0" w:rsidP="001057C0">
      <w:pPr>
        <w:pStyle w:val="StandardWeb"/>
      </w:pPr>
      <w:r>
        <w:t>5. Solch Ordnung, die man droben spürt,</w:t>
      </w:r>
      <w:r>
        <w:br/>
        <w:t>Wird hie auf Erden auch geführt,</w:t>
      </w:r>
      <w:r>
        <w:br/>
        <w:t xml:space="preserve">Da kaiserliche </w:t>
      </w:r>
      <w:proofErr w:type="spellStart"/>
      <w:r>
        <w:t>Majestat</w:t>
      </w:r>
      <w:proofErr w:type="spellEnd"/>
      <w:r>
        <w:br/>
        <w:t>Den größten Glanz erlanget hat.</w:t>
      </w:r>
    </w:p>
    <w:p w14:paraId="299A804A" w14:textId="77777777" w:rsidR="001057C0" w:rsidRDefault="001057C0" w:rsidP="001057C0">
      <w:pPr>
        <w:pStyle w:val="StandardWeb"/>
      </w:pPr>
      <w:r>
        <w:t>6. Wie Jesus ist der Engel Herr,</w:t>
      </w:r>
      <w:r>
        <w:br/>
        <w:t xml:space="preserve">Die allezeit nach </w:t>
      </w:r>
      <w:proofErr w:type="spellStart"/>
      <w:r>
        <w:t>seim</w:t>
      </w:r>
      <w:proofErr w:type="spellEnd"/>
      <w:r>
        <w:t xml:space="preserve"> Begehr,</w:t>
      </w:r>
      <w:r>
        <w:br/>
        <w:t>Und wie die Sonn am Himmel klar</w:t>
      </w:r>
      <w:r>
        <w:br/>
        <w:t xml:space="preserve">Die andern Stern regieret gar: </w:t>
      </w:r>
    </w:p>
    <w:p w14:paraId="27385453" w14:textId="77777777" w:rsidR="001057C0" w:rsidRDefault="001057C0" w:rsidP="001057C0">
      <w:pPr>
        <w:pStyle w:val="StandardWeb"/>
      </w:pPr>
      <w:r>
        <w:t>7. Also von Gott den Vorzug hat</w:t>
      </w:r>
      <w:r>
        <w:br/>
        <w:t xml:space="preserve">Die Kaiserliche </w:t>
      </w:r>
      <w:proofErr w:type="spellStart"/>
      <w:r>
        <w:t>Majestat</w:t>
      </w:r>
      <w:proofErr w:type="spellEnd"/>
      <w:r>
        <w:br/>
        <w:t xml:space="preserve">Vor Chur- und Fürsten </w:t>
      </w:r>
      <w:proofErr w:type="spellStart"/>
      <w:r>
        <w:t>allzugleich</w:t>
      </w:r>
      <w:proofErr w:type="spellEnd"/>
      <w:r>
        <w:t>,</w:t>
      </w:r>
      <w:r>
        <w:br/>
        <w:t xml:space="preserve">Vor </w:t>
      </w:r>
      <w:proofErr w:type="spellStart"/>
      <w:r>
        <w:t>Reichsstädt</w:t>
      </w:r>
      <w:proofErr w:type="spellEnd"/>
      <w:r>
        <w:t xml:space="preserve"> auch im ganzen Reich. </w:t>
      </w:r>
    </w:p>
    <w:p w14:paraId="3707CBE5" w14:textId="77777777" w:rsidR="001057C0" w:rsidRDefault="001057C0" w:rsidP="001057C0">
      <w:pPr>
        <w:pStyle w:val="StandardWeb"/>
      </w:pPr>
      <w:r>
        <w:t>8. Die gegen ihn sich billig neigen,</w:t>
      </w:r>
      <w:r>
        <w:br/>
        <w:t>Ihm Ohr und Dienste gern erzeigen;</w:t>
      </w:r>
      <w:r>
        <w:br/>
        <w:t xml:space="preserve">Dem soll ein jeder </w:t>
      </w:r>
      <w:proofErr w:type="spellStart"/>
      <w:r>
        <w:t>ingemein</w:t>
      </w:r>
      <w:proofErr w:type="spellEnd"/>
      <w:r>
        <w:br/>
        <w:t xml:space="preserve">Nächst Gott allzeit gehorsam sein. </w:t>
      </w:r>
    </w:p>
    <w:p w14:paraId="4125DE91" w14:textId="77777777" w:rsidR="001057C0" w:rsidRDefault="001057C0" w:rsidP="001057C0">
      <w:pPr>
        <w:pStyle w:val="StandardWeb"/>
      </w:pPr>
      <w:r>
        <w:t>9. Herr Gott, erhalt die Ordnung fest,</w:t>
      </w:r>
      <w:r>
        <w:br/>
        <w:t xml:space="preserve">Tu du beim Regiment das </w:t>
      </w:r>
      <w:proofErr w:type="spellStart"/>
      <w:r>
        <w:t>best</w:t>
      </w:r>
      <w:proofErr w:type="spellEnd"/>
      <w:r>
        <w:t>,</w:t>
      </w:r>
      <w:r>
        <w:br/>
        <w:t>Damit das Römisch Reich gemehrt</w:t>
      </w:r>
      <w:r>
        <w:br/>
        <w:t xml:space="preserve">In guter Ruh bleib unversehrt. </w:t>
      </w:r>
    </w:p>
    <w:p w14:paraId="64D83A5D" w14:textId="77777777" w:rsidR="001057C0" w:rsidRDefault="001057C0" w:rsidP="001057C0">
      <w:pPr>
        <w:pStyle w:val="StandardWeb"/>
      </w:pPr>
      <w:r>
        <w:t>10. Hilf, dass deins großen Namens Ehr</w:t>
      </w:r>
      <w:r>
        <w:br/>
        <w:t xml:space="preserve">Gefördert </w:t>
      </w:r>
      <w:proofErr w:type="spellStart"/>
      <w:r>
        <w:t>werd</w:t>
      </w:r>
      <w:proofErr w:type="spellEnd"/>
      <w:r>
        <w:t xml:space="preserve"> durch reine Lehr,</w:t>
      </w:r>
      <w:r>
        <w:br/>
        <w:t>Damit die werte Christenheit</w:t>
      </w:r>
      <w:r>
        <w:br/>
        <w:t>Zunehmen möge weit und breit.</w:t>
      </w:r>
    </w:p>
    <w:p w14:paraId="5643EBE2" w14:textId="77777777" w:rsidR="001057C0" w:rsidRDefault="001057C0" w:rsidP="001057C0">
      <w:pPr>
        <w:pStyle w:val="StandardWeb"/>
      </w:pPr>
      <w:r>
        <w:t xml:space="preserve">11. Dem Türken durch dein Allmacht </w:t>
      </w:r>
      <w:proofErr w:type="spellStart"/>
      <w:r>
        <w:t>steur</w:t>
      </w:r>
      <w:proofErr w:type="spellEnd"/>
      <w:r>
        <w:br/>
        <w:t xml:space="preserve">Und andern Feinden </w:t>
      </w:r>
      <w:proofErr w:type="spellStart"/>
      <w:r>
        <w:t>ungeheur</w:t>
      </w:r>
      <w:proofErr w:type="spellEnd"/>
      <w:r>
        <w:t>,</w:t>
      </w:r>
      <w:r>
        <w:br/>
        <w:t>So im Reich richten Unruh an,</w:t>
      </w:r>
      <w:r>
        <w:br/>
        <w:t>Dass man nicht friedlich leben kann.</w:t>
      </w:r>
    </w:p>
    <w:p w14:paraId="06BD1EBD" w14:textId="77777777" w:rsidR="001057C0" w:rsidRDefault="001057C0" w:rsidP="001057C0">
      <w:pPr>
        <w:pStyle w:val="StandardWeb"/>
      </w:pPr>
      <w:r>
        <w:t xml:space="preserve">12. Hilf, dass sie Fürsten </w:t>
      </w:r>
      <w:proofErr w:type="spellStart"/>
      <w:r>
        <w:t>ingemein</w:t>
      </w:r>
      <w:proofErr w:type="spellEnd"/>
      <w:r>
        <w:br/>
        <w:t>Dem Kaiser gern gehorsam sein,</w:t>
      </w:r>
      <w:r>
        <w:br/>
        <w:t xml:space="preserve">Sein </w:t>
      </w:r>
      <w:proofErr w:type="spellStart"/>
      <w:r>
        <w:t>Amtsbürd</w:t>
      </w:r>
      <w:proofErr w:type="spellEnd"/>
      <w:r>
        <w:t xml:space="preserve"> ihm gern helfen </w:t>
      </w:r>
      <w:proofErr w:type="spellStart"/>
      <w:r>
        <w:t>tragn</w:t>
      </w:r>
      <w:proofErr w:type="spellEnd"/>
      <w:r>
        <w:br/>
        <w:t xml:space="preserve">Und bei ihm Gut und Blut auch </w:t>
      </w:r>
      <w:proofErr w:type="spellStart"/>
      <w:r>
        <w:t>wagn</w:t>
      </w:r>
      <w:proofErr w:type="spellEnd"/>
      <w:r>
        <w:t xml:space="preserve">. </w:t>
      </w:r>
    </w:p>
    <w:p w14:paraId="2050DFC6" w14:textId="77777777" w:rsidR="001057C0" w:rsidRDefault="001057C0" w:rsidP="001057C0">
      <w:pPr>
        <w:pStyle w:val="StandardWeb"/>
      </w:pPr>
      <w:r>
        <w:t xml:space="preserve">13. Schaff, dass sein </w:t>
      </w:r>
      <w:proofErr w:type="spellStart"/>
      <w:r>
        <w:t>Hofrät</w:t>
      </w:r>
      <w:proofErr w:type="spellEnd"/>
      <w:r>
        <w:t xml:space="preserve"> allesamt</w:t>
      </w:r>
      <w:r>
        <w:br/>
        <w:t>Bedenken ihr hochwichtig Amt</w:t>
      </w:r>
      <w:r>
        <w:br/>
        <w:t xml:space="preserve">Und nach Gewissen raten </w:t>
      </w:r>
      <w:proofErr w:type="spellStart"/>
      <w:r>
        <w:t>guts</w:t>
      </w:r>
      <w:proofErr w:type="spellEnd"/>
      <w:r>
        <w:t>,</w:t>
      </w:r>
      <w:r>
        <w:br/>
        <w:t>Zu fördern den gemeinen Nutz.</w:t>
      </w:r>
    </w:p>
    <w:p w14:paraId="59A581B9" w14:textId="77777777" w:rsidR="001057C0" w:rsidRDefault="001057C0" w:rsidP="001057C0">
      <w:pPr>
        <w:pStyle w:val="StandardWeb"/>
      </w:pPr>
      <w:r>
        <w:t>14. Erhalt ihn bei gesundem Leib,</w:t>
      </w:r>
      <w:r>
        <w:br/>
        <w:t>Und alles Übel von ihm treib,</w:t>
      </w:r>
      <w:r>
        <w:br/>
        <w:t xml:space="preserve">Sein Leben ihm viel Jahr noch </w:t>
      </w:r>
      <w:proofErr w:type="spellStart"/>
      <w:r>
        <w:t>frist</w:t>
      </w:r>
      <w:proofErr w:type="spellEnd"/>
      <w:r>
        <w:t>,</w:t>
      </w:r>
      <w:r>
        <w:br/>
        <w:t xml:space="preserve">Denn </w:t>
      </w:r>
      <w:proofErr w:type="spellStart"/>
      <w:r>
        <w:t>Ändrung</w:t>
      </w:r>
      <w:proofErr w:type="spellEnd"/>
      <w:r>
        <w:t xml:space="preserve"> gar gefährlich ist. </w:t>
      </w:r>
    </w:p>
    <w:p w14:paraId="3D6E8B65" w14:textId="68FE5B71" w:rsidR="001057C0" w:rsidRDefault="001057C0" w:rsidP="001057C0">
      <w:pPr>
        <w:pStyle w:val="StandardWeb"/>
      </w:pPr>
      <w:r>
        <w:t>15. Halt fest, dass weder sink noch weich</w:t>
      </w:r>
      <w:r>
        <w:br/>
        <w:t>Das löblich Haus von Osterreich,</w:t>
      </w:r>
      <w:r>
        <w:br/>
        <w:t>Bis Christ, der Stein, die alte Welt</w:t>
      </w:r>
      <w:r>
        <w:br/>
        <w:t xml:space="preserve">Zerschmeißt, dass sie in Haufen fällt. </w:t>
      </w:r>
    </w:p>
    <w:p w14:paraId="54E67ED4" w14:textId="08437AC4" w:rsidR="001057C0" w:rsidRDefault="001057C0" w:rsidP="001057C0">
      <w:pPr>
        <w:pStyle w:val="StandardWeb"/>
      </w:pPr>
      <w:r>
        <w:t>Amen.</w:t>
      </w:r>
    </w:p>
    <w:p w14:paraId="609D05C0" w14:textId="77777777" w:rsidR="00CA4B83" w:rsidRDefault="00CA4B83" w:rsidP="00CA4B83">
      <w:pPr>
        <w:pStyle w:val="berschrift1"/>
      </w:pPr>
      <w:r>
        <w:t>Wie lieblich ist der Maien</w:t>
      </w:r>
    </w:p>
    <w:p w14:paraId="02F2789C" w14:textId="77777777" w:rsidR="00CA4B83" w:rsidRPr="00CA4B83" w:rsidRDefault="00CA4B83" w:rsidP="00CA4B83">
      <w:pPr>
        <w:rPr>
          <w:b/>
        </w:rPr>
      </w:pPr>
      <w:r w:rsidRPr="00CA4B83">
        <w:rPr>
          <w:b/>
        </w:rPr>
        <w:t>9. Mai</w:t>
      </w:r>
    </w:p>
    <w:p w14:paraId="2B09B4B1" w14:textId="77777777" w:rsidR="00CA4B83" w:rsidRDefault="00CA4B83" w:rsidP="00CA4B83">
      <w:pPr>
        <w:pStyle w:val="StandardWeb"/>
      </w:pPr>
      <w:r>
        <w:rPr>
          <w:rStyle w:val="Hervorhebung"/>
        </w:rPr>
        <w:t>Im Ton: Ich danke dir, lieber Herre.</w:t>
      </w:r>
    </w:p>
    <w:p w14:paraId="2E65B0BD" w14:textId="77777777" w:rsidR="00CA4B83" w:rsidRDefault="00CA4B83" w:rsidP="00CA4B83">
      <w:pPr>
        <w:pStyle w:val="StandardWeb"/>
      </w:pPr>
      <w:r>
        <w:t>Wie lieblich ist der Maien</w:t>
      </w:r>
      <w:r>
        <w:br/>
        <w:t xml:space="preserve">Aus lauter Gottes </w:t>
      </w:r>
      <w:proofErr w:type="spellStart"/>
      <w:r>
        <w:t>Güt</w:t>
      </w:r>
      <w:proofErr w:type="spellEnd"/>
      <w:r>
        <w:t>,</w:t>
      </w:r>
      <w:r>
        <w:br/>
        <w:t>Dass sich die Menschen freuen,</w:t>
      </w:r>
      <w:r>
        <w:br/>
        <w:t>Weil Alles grünt und blüht.</w:t>
      </w:r>
      <w:r>
        <w:br/>
        <w:t>Die Thier sieht man jetzt springen</w:t>
      </w:r>
      <w:r>
        <w:br/>
        <w:t xml:space="preserve">Mit Lust auf grüner </w:t>
      </w:r>
      <w:proofErr w:type="spellStart"/>
      <w:r>
        <w:t>Weid</w:t>
      </w:r>
      <w:proofErr w:type="spellEnd"/>
      <w:r>
        <w:t>,</w:t>
      </w:r>
      <w:r>
        <w:br/>
        <w:t>Die Vöglein hört man singen,</w:t>
      </w:r>
      <w:r>
        <w:br/>
        <w:t>Die loben Gott mit Freud.</w:t>
      </w:r>
    </w:p>
    <w:p w14:paraId="0E3A0340" w14:textId="77777777" w:rsidR="00CA4B83" w:rsidRDefault="00CA4B83" w:rsidP="00CA4B83">
      <w:pPr>
        <w:pStyle w:val="StandardWeb"/>
      </w:pPr>
      <w:r>
        <w:t>Herr, dir sei Lob und Ehre</w:t>
      </w:r>
      <w:r>
        <w:br/>
        <w:t>Für solche Gaben dein;</w:t>
      </w:r>
      <w:r>
        <w:br/>
        <w:t xml:space="preserve">Die </w:t>
      </w:r>
      <w:proofErr w:type="spellStart"/>
      <w:r>
        <w:t>Blüt</w:t>
      </w:r>
      <w:proofErr w:type="spellEnd"/>
      <w:r>
        <w:t xml:space="preserve"> zur Frucht vermehre,</w:t>
      </w:r>
      <w:r>
        <w:br/>
        <w:t>Lass sie ersprießlich sein.</w:t>
      </w:r>
      <w:r>
        <w:br/>
        <w:t>Es steht in deinen Händen,</w:t>
      </w:r>
      <w:r>
        <w:br/>
        <w:t xml:space="preserve">Dein Macht und </w:t>
      </w:r>
      <w:proofErr w:type="spellStart"/>
      <w:r>
        <w:t>Güt</w:t>
      </w:r>
      <w:proofErr w:type="spellEnd"/>
      <w:r>
        <w:t xml:space="preserve"> ist groß,</w:t>
      </w:r>
      <w:r>
        <w:br/>
        <w:t xml:space="preserve">Drum </w:t>
      </w:r>
      <w:proofErr w:type="spellStart"/>
      <w:r>
        <w:t>wollst</w:t>
      </w:r>
      <w:proofErr w:type="spellEnd"/>
      <w:r>
        <w:t xml:space="preserve"> du wieder wenden</w:t>
      </w:r>
      <w:r>
        <w:br/>
        <w:t xml:space="preserve">Meltau, Frost, Reif und </w:t>
      </w:r>
      <w:proofErr w:type="spellStart"/>
      <w:r>
        <w:t>Schloß</w:t>
      </w:r>
      <w:proofErr w:type="spellEnd"/>
      <w:r>
        <w:t>.</w:t>
      </w:r>
    </w:p>
    <w:p w14:paraId="629B77C1" w14:textId="77777777" w:rsidR="00CA4B83" w:rsidRDefault="00CA4B83" w:rsidP="00CA4B83">
      <w:pPr>
        <w:pStyle w:val="StandardWeb"/>
      </w:pPr>
      <w:r>
        <w:t>Herr, lass die Sonne blicken</w:t>
      </w:r>
      <w:r>
        <w:br/>
        <w:t>Ins finstre Herze mein,</w:t>
      </w:r>
      <w:r>
        <w:br/>
        <w:t xml:space="preserve">Damit </w:t>
      </w:r>
      <w:proofErr w:type="spellStart"/>
      <w:r>
        <w:t>sichs</w:t>
      </w:r>
      <w:proofErr w:type="spellEnd"/>
      <w:r>
        <w:t xml:space="preserve"> möge schicken,</w:t>
      </w:r>
      <w:r>
        <w:br/>
        <w:t>Fröhlich im Geist zu sein;</w:t>
      </w:r>
      <w:r>
        <w:br/>
        <w:t>Die größte Lust zu haben</w:t>
      </w:r>
      <w:r>
        <w:br/>
        <w:t>Allein an deinem Wort,</w:t>
      </w:r>
      <w:r>
        <w:br/>
      </w:r>
      <w:proofErr w:type="spellStart"/>
      <w:r>
        <w:t>Welchs</w:t>
      </w:r>
      <w:proofErr w:type="spellEnd"/>
      <w:r>
        <w:t xml:space="preserve"> mich im Kreuz kann laben</w:t>
      </w:r>
      <w:r>
        <w:br/>
        <w:t xml:space="preserve">Und weiß des Himmels </w:t>
      </w:r>
      <w:proofErr w:type="spellStart"/>
      <w:r>
        <w:t>Pfort</w:t>
      </w:r>
      <w:proofErr w:type="spellEnd"/>
      <w:r>
        <w:t>.</w:t>
      </w:r>
    </w:p>
    <w:p w14:paraId="014E0839" w14:textId="77777777" w:rsidR="00CA4B83" w:rsidRDefault="00CA4B83" w:rsidP="00CA4B83">
      <w:pPr>
        <w:pStyle w:val="StandardWeb"/>
      </w:pPr>
      <w:r>
        <w:t>Mein Arbeit hilf verbringen</w:t>
      </w:r>
      <w:r>
        <w:br/>
        <w:t>Zu Lob dem Namen dein,</w:t>
      </w:r>
      <w:r>
        <w:br/>
        <w:t>Und lass mir wohl gelingen,</w:t>
      </w:r>
      <w:r>
        <w:br/>
        <w:t>Im Geist fruchtbar zu sein.</w:t>
      </w:r>
      <w:r>
        <w:br/>
        <w:t>Die Blümlein lass aufgehen</w:t>
      </w:r>
      <w:r>
        <w:br/>
        <w:t>Von Tugend mancherlei,</w:t>
      </w:r>
      <w:r>
        <w:br/>
        <w:t xml:space="preserve">Damit ich </w:t>
      </w:r>
      <w:proofErr w:type="spellStart"/>
      <w:r>
        <w:t>mög</w:t>
      </w:r>
      <w:proofErr w:type="spellEnd"/>
      <w:r>
        <w:t xml:space="preserve"> bestehen</w:t>
      </w:r>
      <w:r>
        <w:br/>
        <w:t>Und nicht verwerflich sei.</w:t>
      </w:r>
    </w:p>
    <w:p w14:paraId="299E35C5" w14:textId="77777777" w:rsidR="00CA4B83" w:rsidRDefault="00CA4B83" w:rsidP="00CA4B83">
      <w:pPr>
        <w:pStyle w:val="StandardWeb"/>
      </w:pPr>
      <w:r>
        <w:t>Amen.</w:t>
      </w:r>
    </w:p>
    <w:p w14:paraId="6A0C233A" w14:textId="77777777" w:rsidR="00803282" w:rsidRDefault="00803282" w:rsidP="00803282">
      <w:pPr>
        <w:pStyle w:val="berschrift1"/>
      </w:pPr>
      <w:r>
        <w:t>Wir danken dir, Herr Jesu Christ</w:t>
      </w:r>
    </w:p>
    <w:p w14:paraId="6EB0479A" w14:textId="77777777" w:rsidR="00803282" w:rsidRPr="00803282" w:rsidRDefault="00803282" w:rsidP="00803282">
      <w:pPr>
        <w:rPr>
          <w:b/>
        </w:rPr>
      </w:pPr>
      <w:r w:rsidRPr="00803282">
        <w:rPr>
          <w:b/>
        </w:rPr>
        <w:t>Am ersten Sonntage des Advents, aus dem Evangelio Matthäi 21.</w:t>
      </w:r>
    </w:p>
    <w:p w14:paraId="7BB7CF7C" w14:textId="77777777" w:rsidR="00803282" w:rsidRDefault="00803282" w:rsidP="00803282">
      <w:pPr>
        <w:pStyle w:val="StandardWeb"/>
      </w:pPr>
      <w:r>
        <w:t>Wir danken dir, Herr Jesu Christ,</w:t>
      </w:r>
      <w:r>
        <w:br/>
        <w:t>Dass du vom Himmel kommen bist,</w:t>
      </w:r>
      <w:r>
        <w:br/>
        <w:t xml:space="preserve">Und dich zum Menschen hast </w:t>
      </w:r>
      <w:proofErr w:type="spellStart"/>
      <w:r>
        <w:t>gewendt</w:t>
      </w:r>
      <w:proofErr w:type="spellEnd"/>
      <w:r>
        <w:t>,</w:t>
      </w:r>
      <w:r>
        <w:br/>
        <w:t>Bei uns gehalten dein Advent.</w:t>
      </w:r>
    </w:p>
    <w:p w14:paraId="559FC1A8" w14:textId="77777777" w:rsidR="00803282" w:rsidRDefault="00803282" w:rsidP="00803282">
      <w:pPr>
        <w:pStyle w:val="StandardWeb"/>
      </w:pPr>
      <w:r>
        <w:t>Wie gnädig hast du uns besucht,</w:t>
      </w:r>
      <w:r>
        <w:br/>
        <w:t>Da wir durch Sünden warn verflucht,</w:t>
      </w:r>
      <w:r>
        <w:br/>
        <w:t>Und hast dich unser angenommen,</w:t>
      </w:r>
      <w:r>
        <w:br/>
        <w:t>Dass wir bei Gott zu Gnaden kommen.</w:t>
      </w:r>
    </w:p>
    <w:p w14:paraId="6CD51C60" w14:textId="77777777" w:rsidR="00803282" w:rsidRDefault="00803282" w:rsidP="00803282">
      <w:pPr>
        <w:pStyle w:val="StandardWeb"/>
      </w:pPr>
      <w:r>
        <w:t xml:space="preserve">Dein Zukunft hast du bei den </w:t>
      </w:r>
      <w:proofErr w:type="spellStart"/>
      <w:r>
        <w:t>Altn</w:t>
      </w:r>
      <w:proofErr w:type="spellEnd"/>
      <w:r>
        <w:br/>
        <w:t xml:space="preserve">Durch dein Erschaffung oft </w:t>
      </w:r>
      <w:proofErr w:type="spellStart"/>
      <w:r>
        <w:t>gehaltn</w:t>
      </w:r>
      <w:proofErr w:type="spellEnd"/>
      <w:r>
        <w:t>,</w:t>
      </w:r>
      <w:r>
        <w:br/>
        <w:t>Hast dich ihn offenbart im Wort,</w:t>
      </w:r>
      <w:r>
        <w:br/>
        <w:t>Dass sie dich kannten, ihren Hort.</w:t>
      </w:r>
    </w:p>
    <w:p w14:paraId="46AE809E" w14:textId="77777777" w:rsidR="00803282" w:rsidRDefault="00803282" w:rsidP="00803282">
      <w:pPr>
        <w:pStyle w:val="StandardWeb"/>
      </w:pPr>
      <w:r>
        <w:t>Und als die Zeit erfüllet ward,</w:t>
      </w:r>
      <w:r>
        <w:br/>
        <w:t xml:space="preserve">Hast du </w:t>
      </w:r>
      <w:proofErr w:type="spellStart"/>
      <w:r>
        <w:t>verricht</w:t>
      </w:r>
      <w:proofErr w:type="spellEnd"/>
      <w:r>
        <w:t xml:space="preserve"> die schwere Fahrt,</w:t>
      </w:r>
      <w:r>
        <w:br/>
        <w:t>Nahmst an dich unser Fleisch und Blut,</w:t>
      </w:r>
      <w:r>
        <w:br/>
        <w:t>Damit du stürbest uns zu gut;</w:t>
      </w:r>
    </w:p>
    <w:p w14:paraId="2F88FD0C" w14:textId="77777777" w:rsidR="00803282" w:rsidRDefault="00803282" w:rsidP="00803282">
      <w:pPr>
        <w:pStyle w:val="StandardWeb"/>
      </w:pPr>
      <w:r>
        <w:t>Kommst auch noch zu uns bis ans End</w:t>
      </w:r>
      <w:r>
        <w:br/>
        <w:t>Durch dein Wort und die Sakrament;</w:t>
      </w:r>
      <w:r>
        <w:br/>
      </w:r>
      <w:proofErr w:type="spellStart"/>
      <w:r>
        <w:t>Solchs</w:t>
      </w:r>
      <w:proofErr w:type="spellEnd"/>
      <w:r>
        <w:t xml:space="preserve"> ist der Welt verborgen zwar,</w:t>
      </w:r>
      <w:r>
        <w:br/>
        <w:t>Doch ists dem Glauben offenbar.</w:t>
      </w:r>
    </w:p>
    <w:p w14:paraId="3560926C" w14:textId="77777777" w:rsidR="00803282" w:rsidRDefault="00803282" w:rsidP="00803282">
      <w:pPr>
        <w:pStyle w:val="StandardWeb"/>
      </w:pPr>
      <w:r>
        <w:t>Komm auch zu mir; ich räum dir ein</w:t>
      </w:r>
      <w:r>
        <w:br/>
        <w:t>Mein Herz, das soll dein Wohnung sein.</w:t>
      </w:r>
      <w:r>
        <w:br/>
        <w:t>Wahr, dass der böse Geist mit List</w:t>
      </w:r>
      <w:r>
        <w:br/>
        <w:t xml:space="preserve">Ja nicht in meinem Herzen </w:t>
      </w:r>
      <w:proofErr w:type="spellStart"/>
      <w:r>
        <w:t>nist</w:t>
      </w:r>
      <w:proofErr w:type="spellEnd"/>
      <w:r>
        <w:t>.</w:t>
      </w:r>
    </w:p>
    <w:p w14:paraId="54DE03A3" w14:textId="77777777" w:rsidR="00803282" w:rsidRDefault="00803282" w:rsidP="00803282">
      <w:pPr>
        <w:pStyle w:val="StandardWeb"/>
      </w:pPr>
      <w:r>
        <w:t>Du bist ein König überall,</w:t>
      </w:r>
      <w:r>
        <w:br/>
        <w:t xml:space="preserve">Auf </w:t>
      </w:r>
      <w:proofErr w:type="spellStart"/>
      <w:r>
        <w:t>Erd</w:t>
      </w:r>
      <w:proofErr w:type="spellEnd"/>
      <w:r>
        <w:t>, Meer und im Himmels Saal.</w:t>
      </w:r>
      <w:r>
        <w:br/>
        <w:t>Nimm mich zum Reichsgenossen an,</w:t>
      </w:r>
      <w:r>
        <w:br/>
        <w:t>Ich will dir gern sein untertan.</w:t>
      </w:r>
    </w:p>
    <w:p w14:paraId="643E6C37" w14:textId="77777777" w:rsidR="00803282" w:rsidRDefault="00803282" w:rsidP="00803282">
      <w:pPr>
        <w:pStyle w:val="StandardWeb"/>
      </w:pPr>
      <w:r>
        <w:t xml:space="preserve">Du bist gerecht, mich drückt die </w:t>
      </w:r>
      <w:proofErr w:type="spellStart"/>
      <w:r>
        <w:t>Sünd</w:t>
      </w:r>
      <w:proofErr w:type="spellEnd"/>
      <w:r>
        <w:t>,</w:t>
      </w:r>
      <w:r>
        <w:br/>
      </w:r>
      <w:proofErr w:type="spellStart"/>
      <w:r>
        <w:t>Tröst</w:t>
      </w:r>
      <w:proofErr w:type="spellEnd"/>
      <w:r>
        <w:t xml:space="preserve"> und erhalt mich armes Kind;</w:t>
      </w:r>
      <w:r>
        <w:br/>
      </w:r>
      <w:proofErr w:type="spellStart"/>
      <w:r>
        <w:t>Rechn</w:t>
      </w:r>
      <w:proofErr w:type="spellEnd"/>
      <w:r>
        <w:t xml:space="preserve"> mir zu dein Gerechtigkeit</w:t>
      </w:r>
      <w:r>
        <w:br/>
        <w:t>Nach deiner großen Gütigkeit.</w:t>
      </w:r>
    </w:p>
    <w:p w14:paraId="49CA5851" w14:textId="77777777" w:rsidR="00803282" w:rsidRDefault="00803282" w:rsidP="00803282">
      <w:pPr>
        <w:pStyle w:val="StandardWeb"/>
      </w:pPr>
      <w:r>
        <w:t>Du bist der Helfer, ich bin schwach,</w:t>
      </w:r>
      <w:r>
        <w:br/>
        <w:t xml:space="preserve">Drum dich zu meinem Heil </w:t>
      </w:r>
      <w:proofErr w:type="spellStart"/>
      <w:r>
        <w:t>aufmach</w:t>
      </w:r>
      <w:proofErr w:type="spellEnd"/>
      <w:r>
        <w:t>;</w:t>
      </w:r>
      <w:r>
        <w:br/>
        <w:t>Wenn du mich nimmst in deinen Schutz,</w:t>
      </w:r>
      <w:r>
        <w:br/>
        <w:t>So biet ich Tod und Teufel Trutz.</w:t>
      </w:r>
    </w:p>
    <w:p w14:paraId="72AAE933" w14:textId="77777777" w:rsidR="00803282" w:rsidRDefault="00803282" w:rsidP="00803282">
      <w:pPr>
        <w:pStyle w:val="StandardWeb"/>
      </w:pPr>
      <w:r>
        <w:t>Dein Sanftmut ist mein Trost und Freud,</w:t>
      </w:r>
      <w:r>
        <w:br/>
        <w:t xml:space="preserve">Wenn ich hab Kreuz und </w:t>
      </w:r>
      <w:proofErr w:type="spellStart"/>
      <w:r>
        <w:t>Herzenleid</w:t>
      </w:r>
      <w:proofErr w:type="spellEnd"/>
      <w:r>
        <w:t>;</w:t>
      </w:r>
      <w:r>
        <w:br/>
        <w:t>Hilf, dass ich nach dem Vorbild dein</w:t>
      </w:r>
      <w:r>
        <w:br/>
        <w:t xml:space="preserve">Sanftmütig </w:t>
      </w:r>
      <w:proofErr w:type="spellStart"/>
      <w:r>
        <w:t>mög</w:t>
      </w:r>
      <w:proofErr w:type="spellEnd"/>
      <w:r>
        <w:t xml:space="preserve"> von Herzen sein.</w:t>
      </w:r>
    </w:p>
    <w:p w14:paraId="21C13833" w14:textId="77777777" w:rsidR="00803282" w:rsidRDefault="00803282" w:rsidP="00803282">
      <w:pPr>
        <w:pStyle w:val="StandardWeb"/>
      </w:pPr>
      <w:r>
        <w:t xml:space="preserve">Du </w:t>
      </w:r>
      <w:proofErr w:type="spellStart"/>
      <w:r>
        <w:t>kömmst</w:t>
      </w:r>
      <w:proofErr w:type="spellEnd"/>
      <w:r>
        <w:t xml:space="preserve"> zwar arm, doch machst du reich,</w:t>
      </w:r>
      <w:r>
        <w:br/>
        <w:t xml:space="preserve">Die an dich </w:t>
      </w:r>
      <w:proofErr w:type="spellStart"/>
      <w:r>
        <w:t>gläuben</w:t>
      </w:r>
      <w:proofErr w:type="spellEnd"/>
      <w:r>
        <w:t>, all zugleich.</w:t>
      </w:r>
      <w:r>
        <w:br/>
        <w:t xml:space="preserve">Mein Notdurft </w:t>
      </w:r>
      <w:proofErr w:type="spellStart"/>
      <w:r>
        <w:t>wollst</w:t>
      </w:r>
      <w:proofErr w:type="spellEnd"/>
      <w:r>
        <w:t xml:space="preserve"> du mir </w:t>
      </w:r>
      <w:proofErr w:type="spellStart"/>
      <w:r>
        <w:t>beschern</w:t>
      </w:r>
      <w:proofErr w:type="spellEnd"/>
      <w:r>
        <w:br/>
        <w:t xml:space="preserve">Und mir das ewig Gut </w:t>
      </w:r>
      <w:proofErr w:type="spellStart"/>
      <w:r>
        <w:t>gewährn</w:t>
      </w:r>
      <w:proofErr w:type="spellEnd"/>
      <w:r>
        <w:t>.</w:t>
      </w:r>
    </w:p>
    <w:p w14:paraId="0C95BAF2" w14:textId="77777777" w:rsidR="00803282" w:rsidRDefault="00803282" w:rsidP="00803282">
      <w:pPr>
        <w:pStyle w:val="StandardWeb"/>
      </w:pPr>
      <w:r>
        <w:t>Bei deinem Häuflein mich erhalt,</w:t>
      </w:r>
      <w:r>
        <w:br/>
        <w:t>Da dich erkennen Jung und Alt,</w:t>
      </w:r>
      <w:r>
        <w:br/>
        <w:t>Dass ich dir Hosianna sing,</w:t>
      </w:r>
      <w:r>
        <w:br/>
        <w:t xml:space="preserve">Mein Leben mit </w:t>
      </w:r>
      <w:proofErr w:type="spellStart"/>
      <w:r>
        <w:t>deim</w:t>
      </w:r>
      <w:proofErr w:type="spellEnd"/>
      <w:r>
        <w:t xml:space="preserve"> Lob </w:t>
      </w:r>
      <w:proofErr w:type="spellStart"/>
      <w:r>
        <w:t>zubring</w:t>
      </w:r>
      <w:proofErr w:type="spellEnd"/>
      <w:r>
        <w:t>.</w:t>
      </w:r>
    </w:p>
    <w:p w14:paraId="67319527" w14:textId="77777777" w:rsidR="00803282" w:rsidRDefault="00803282" w:rsidP="00803282">
      <w:pPr>
        <w:pStyle w:val="StandardWeb"/>
      </w:pPr>
      <w:r>
        <w:t xml:space="preserve">Komm zu mir an </w:t>
      </w:r>
      <w:proofErr w:type="spellStart"/>
      <w:r>
        <w:t>meim</w:t>
      </w:r>
      <w:proofErr w:type="spellEnd"/>
      <w:r>
        <w:t xml:space="preserve"> letzten End,</w:t>
      </w:r>
      <w:r>
        <w:br/>
        <w:t xml:space="preserve">Und nimm mein Seel in deine </w:t>
      </w:r>
      <w:proofErr w:type="spellStart"/>
      <w:r>
        <w:t>Händ</w:t>
      </w:r>
      <w:proofErr w:type="spellEnd"/>
      <w:r>
        <w:t>,</w:t>
      </w:r>
      <w:r>
        <w:br/>
        <w:t>Dieweil sie ist dein Purpur gut,</w:t>
      </w:r>
      <w:r>
        <w:br/>
        <w:t xml:space="preserve">Die du erkauft hast mit </w:t>
      </w:r>
      <w:proofErr w:type="spellStart"/>
      <w:r>
        <w:t>deim</w:t>
      </w:r>
      <w:proofErr w:type="spellEnd"/>
      <w:r>
        <w:t xml:space="preserve"> Blut.</w:t>
      </w:r>
    </w:p>
    <w:p w14:paraId="7433DEB1" w14:textId="77777777" w:rsidR="00803282" w:rsidRDefault="00803282" w:rsidP="00803282">
      <w:pPr>
        <w:pStyle w:val="StandardWeb"/>
      </w:pPr>
      <w:r>
        <w:t>Wenn du wirst kommen zum Gericht,</w:t>
      </w:r>
      <w:r>
        <w:br/>
        <w:t xml:space="preserve">So </w:t>
      </w:r>
      <w:proofErr w:type="spellStart"/>
      <w:r>
        <w:t>wollst</w:t>
      </w:r>
      <w:proofErr w:type="spellEnd"/>
      <w:r>
        <w:t xml:space="preserve"> du mich verlassen nicht.</w:t>
      </w:r>
      <w:r>
        <w:br/>
        <w:t xml:space="preserve">Hilf, dass ich </w:t>
      </w:r>
      <w:proofErr w:type="spellStart"/>
      <w:r>
        <w:t>mög</w:t>
      </w:r>
      <w:proofErr w:type="spellEnd"/>
      <w:r>
        <w:t xml:space="preserve"> vor dir </w:t>
      </w:r>
      <w:proofErr w:type="spellStart"/>
      <w:r>
        <w:t>bestehn</w:t>
      </w:r>
      <w:proofErr w:type="spellEnd"/>
      <w:r>
        <w:br/>
        <w:t xml:space="preserve">Und mit dir ein zum Leben </w:t>
      </w:r>
      <w:proofErr w:type="spellStart"/>
      <w:r>
        <w:t>gehn</w:t>
      </w:r>
      <w:proofErr w:type="spellEnd"/>
      <w:r>
        <w:t>.</w:t>
      </w:r>
    </w:p>
    <w:p w14:paraId="405AC24A" w14:textId="4626EAD7" w:rsidR="001057C0" w:rsidRDefault="001057C0" w:rsidP="001057C0">
      <w:pPr>
        <w:pStyle w:val="berschrift1"/>
      </w:pPr>
      <w:r>
        <w:t>Wir sind allhier im fremden Land</w:t>
      </w:r>
    </w:p>
    <w:p w14:paraId="5B470499" w14:textId="1DD2476F" w:rsidR="001057C0" w:rsidRPr="001057C0" w:rsidRDefault="001057C0" w:rsidP="001057C0">
      <w:pPr>
        <w:rPr>
          <w:b/>
        </w:rPr>
      </w:pPr>
      <w:r w:rsidRPr="001057C0">
        <w:rPr>
          <w:b/>
        </w:rPr>
        <w:t>Für die Irrigen und Verführten im Glauben.</w:t>
      </w:r>
    </w:p>
    <w:p w14:paraId="4E883C18" w14:textId="77777777" w:rsidR="001057C0" w:rsidRDefault="001057C0" w:rsidP="001057C0">
      <w:pPr>
        <w:pStyle w:val="StandardWeb"/>
      </w:pPr>
      <w:r>
        <w:t>1. Wir sind allhier im fremden Land,</w:t>
      </w:r>
      <w:r>
        <w:br/>
        <w:t>Das ist, Herr Christ. ein schwerer Stand.</w:t>
      </w:r>
      <w:r>
        <w:br/>
        <w:t xml:space="preserve">Viel frommer </w:t>
      </w:r>
      <w:proofErr w:type="spellStart"/>
      <w:r>
        <w:t>Leut</w:t>
      </w:r>
      <w:proofErr w:type="spellEnd"/>
      <w:r>
        <w:t xml:space="preserve"> mit Angst und </w:t>
      </w:r>
      <w:proofErr w:type="spellStart"/>
      <w:r>
        <w:t>Trän’n</w:t>
      </w:r>
      <w:proofErr w:type="spellEnd"/>
      <w:r>
        <w:br/>
        <w:t xml:space="preserve">Sich nach der Heimat herzlich </w:t>
      </w:r>
      <w:proofErr w:type="spellStart"/>
      <w:r>
        <w:t>sehn’n</w:t>
      </w:r>
      <w:proofErr w:type="spellEnd"/>
      <w:r>
        <w:t xml:space="preserve">. </w:t>
      </w:r>
    </w:p>
    <w:p w14:paraId="5B764EBE" w14:textId="77777777" w:rsidR="001057C0" w:rsidRDefault="001057C0" w:rsidP="001057C0">
      <w:pPr>
        <w:pStyle w:val="StandardWeb"/>
      </w:pPr>
      <w:r>
        <w:t>2. So sind ihr viel, die achtens nicht,</w:t>
      </w:r>
      <w:r>
        <w:br/>
        <w:t xml:space="preserve">Ihr Tun aufs Zeitlich ist </w:t>
      </w:r>
      <w:proofErr w:type="spellStart"/>
      <w:r>
        <w:t>gericht</w:t>
      </w:r>
      <w:proofErr w:type="spellEnd"/>
      <w:r>
        <w:t>,</w:t>
      </w:r>
      <w:r>
        <w:br/>
        <w:t xml:space="preserve">In Lehr und Leben sie sich </w:t>
      </w:r>
      <w:proofErr w:type="spellStart"/>
      <w:r>
        <w:t>irrn</w:t>
      </w:r>
      <w:proofErr w:type="spellEnd"/>
      <w:r>
        <w:br/>
        <w:t xml:space="preserve">Und </w:t>
      </w:r>
      <w:proofErr w:type="spellStart"/>
      <w:r>
        <w:t>ander</w:t>
      </w:r>
      <w:proofErr w:type="spellEnd"/>
      <w:r>
        <w:t xml:space="preserve"> neben sich </w:t>
      </w:r>
      <w:proofErr w:type="spellStart"/>
      <w:r>
        <w:t>verführn</w:t>
      </w:r>
      <w:proofErr w:type="spellEnd"/>
      <w:r>
        <w:t xml:space="preserve">. </w:t>
      </w:r>
    </w:p>
    <w:p w14:paraId="64B7A9AF" w14:textId="77777777" w:rsidR="001057C0" w:rsidRDefault="001057C0" w:rsidP="001057C0">
      <w:pPr>
        <w:pStyle w:val="StandardWeb"/>
      </w:pPr>
      <w:r>
        <w:t xml:space="preserve">3. Abgötterei und </w:t>
      </w:r>
      <w:proofErr w:type="spellStart"/>
      <w:r>
        <w:t>Aberglaubn</w:t>
      </w:r>
      <w:proofErr w:type="spellEnd"/>
      <w:r>
        <w:br/>
        <w:t xml:space="preserve">Dem Menschen all sein Wohlfahrt </w:t>
      </w:r>
      <w:proofErr w:type="spellStart"/>
      <w:r>
        <w:t>raubn</w:t>
      </w:r>
      <w:proofErr w:type="spellEnd"/>
      <w:r>
        <w:t>,</w:t>
      </w:r>
      <w:r>
        <w:br/>
        <w:t>Wer übel lebt und Sünden treibt,</w:t>
      </w:r>
      <w:r>
        <w:br/>
        <w:t xml:space="preserve">Demselben Gott nicht gnädig bleibt. </w:t>
      </w:r>
    </w:p>
    <w:p w14:paraId="74F59688" w14:textId="77777777" w:rsidR="001057C0" w:rsidRDefault="001057C0" w:rsidP="001057C0">
      <w:pPr>
        <w:pStyle w:val="StandardWeb"/>
      </w:pPr>
      <w:r>
        <w:t>4. Drum Herr, heb doch dein Augen auf,</w:t>
      </w:r>
      <w:r>
        <w:br/>
        <w:t>Weil groß ist der Verführten Hauf,</w:t>
      </w:r>
      <w:r>
        <w:br/>
        <w:t>Dein Allmacht den Verstockten wehr,</w:t>
      </w:r>
      <w:r>
        <w:br/>
        <w:t>Die noch zu lenken sind, bekehr.</w:t>
      </w:r>
    </w:p>
    <w:p w14:paraId="0C9CD832" w14:textId="77777777" w:rsidR="001057C0" w:rsidRDefault="001057C0" w:rsidP="001057C0">
      <w:pPr>
        <w:pStyle w:val="StandardWeb"/>
      </w:pPr>
      <w:r>
        <w:t>5. Die Finsternis zerteil durchs Wort,</w:t>
      </w:r>
      <w:r>
        <w:br/>
        <w:t>Weil wir hier sind im finstern Ort;</w:t>
      </w:r>
      <w:r>
        <w:br/>
        <w:t xml:space="preserve">Des Glaubens Licht bei den </w:t>
      </w:r>
      <w:proofErr w:type="spellStart"/>
      <w:r>
        <w:t>entzünd</w:t>
      </w:r>
      <w:proofErr w:type="spellEnd"/>
      <w:r>
        <w:t>,</w:t>
      </w:r>
      <w:r>
        <w:br/>
        <w:t xml:space="preserve">Die hie ins Todes Schatten sind. </w:t>
      </w:r>
    </w:p>
    <w:p w14:paraId="781EA225" w14:textId="77777777" w:rsidR="001057C0" w:rsidRDefault="001057C0" w:rsidP="001057C0">
      <w:pPr>
        <w:pStyle w:val="StandardWeb"/>
      </w:pPr>
      <w:r>
        <w:t xml:space="preserve">6. Die Schlafenden </w:t>
      </w:r>
      <w:proofErr w:type="spellStart"/>
      <w:r>
        <w:t>wollst</w:t>
      </w:r>
      <w:proofErr w:type="spellEnd"/>
      <w:r>
        <w:t xml:space="preserve"> du </w:t>
      </w:r>
      <w:proofErr w:type="spellStart"/>
      <w:r>
        <w:t>erweckn</w:t>
      </w:r>
      <w:proofErr w:type="spellEnd"/>
      <w:r>
        <w:t>,</w:t>
      </w:r>
      <w:r>
        <w:br/>
      </w:r>
      <w:proofErr w:type="spellStart"/>
      <w:r>
        <w:t>Erleucht</w:t>
      </w:r>
      <w:proofErr w:type="spellEnd"/>
      <w:r>
        <w:t xml:space="preserve"> all, die in Irrtum </w:t>
      </w:r>
      <w:proofErr w:type="spellStart"/>
      <w:r>
        <w:t>steckn</w:t>
      </w:r>
      <w:proofErr w:type="spellEnd"/>
      <w:r>
        <w:t>,</w:t>
      </w:r>
      <w:r>
        <w:br/>
        <w:t xml:space="preserve">Dein recht Erkenntnis ihn </w:t>
      </w:r>
      <w:proofErr w:type="spellStart"/>
      <w:r>
        <w:t>verleih</w:t>
      </w:r>
      <w:proofErr w:type="spellEnd"/>
      <w:r>
        <w:t>,</w:t>
      </w:r>
      <w:r>
        <w:br/>
        <w:t xml:space="preserve">Mach sie von aller Blindheit frei. </w:t>
      </w:r>
    </w:p>
    <w:p w14:paraId="4A3F572F" w14:textId="77777777" w:rsidR="001057C0" w:rsidRDefault="001057C0" w:rsidP="001057C0">
      <w:pPr>
        <w:pStyle w:val="StandardWeb"/>
      </w:pPr>
      <w:r>
        <w:t xml:space="preserve">7. Lass deiner Lehr im Geist </w:t>
      </w:r>
      <w:proofErr w:type="spellStart"/>
      <w:r>
        <w:t>genießn</w:t>
      </w:r>
      <w:proofErr w:type="spellEnd"/>
      <w:r>
        <w:t>,</w:t>
      </w:r>
      <w:r>
        <w:br/>
        <w:t xml:space="preserve">Die nichts von dein Erkenntnis </w:t>
      </w:r>
      <w:proofErr w:type="spellStart"/>
      <w:r>
        <w:t>wissn</w:t>
      </w:r>
      <w:proofErr w:type="spellEnd"/>
      <w:r>
        <w:t>;</w:t>
      </w:r>
      <w:r>
        <w:br/>
        <w:t>Richt auf all, die gefallen sind;</w:t>
      </w:r>
      <w:r>
        <w:br/>
        <w:t>Versammle dein zerstreute Kind.</w:t>
      </w:r>
    </w:p>
    <w:p w14:paraId="7B0075B8" w14:textId="77777777" w:rsidR="001057C0" w:rsidRDefault="001057C0" w:rsidP="001057C0">
      <w:pPr>
        <w:pStyle w:val="StandardWeb"/>
      </w:pPr>
      <w:r>
        <w:t xml:space="preserve">8. Such fleißig, die sich </w:t>
      </w:r>
      <w:proofErr w:type="spellStart"/>
      <w:r>
        <w:t>habn</w:t>
      </w:r>
      <w:proofErr w:type="spellEnd"/>
      <w:r>
        <w:t xml:space="preserve"> verirrt,</w:t>
      </w:r>
      <w:r>
        <w:br/>
        <w:t>Und bring zurecht, die sind verführt;</w:t>
      </w:r>
      <w:r>
        <w:br/>
        <w:t xml:space="preserve">Nimm auf all, die da warn </w:t>
      </w:r>
      <w:proofErr w:type="spellStart"/>
      <w:r>
        <w:t>verlorn</w:t>
      </w:r>
      <w:proofErr w:type="spellEnd"/>
      <w:r>
        <w:t>,</w:t>
      </w:r>
      <w:r>
        <w:br/>
        <w:t xml:space="preserve">Und lass sie dir sein </w:t>
      </w:r>
      <w:proofErr w:type="spellStart"/>
      <w:r>
        <w:t>auserkorn</w:t>
      </w:r>
      <w:proofErr w:type="spellEnd"/>
      <w:r>
        <w:t xml:space="preserve">. </w:t>
      </w:r>
    </w:p>
    <w:p w14:paraId="5BB11744" w14:textId="77777777" w:rsidR="001057C0" w:rsidRDefault="001057C0" w:rsidP="001057C0">
      <w:pPr>
        <w:pStyle w:val="StandardWeb"/>
      </w:pPr>
      <w:r>
        <w:t>9. Erhalt dein Wort und reine Lehr,</w:t>
      </w:r>
      <w:r>
        <w:br/>
        <w:t xml:space="preserve">Dass sich dein </w:t>
      </w:r>
      <w:proofErr w:type="spellStart"/>
      <w:r>
        <w:t>gläubigs</w:t>
      </w:r>
      <w:proofErr w:type="spellEnd"/>
      <w:r>
        <w:t xml:space="preserve"> Häuflein mehr;</w:t>
      </w:r>
      <w:r>
        <w:br/>
        <w:t xml:space="preserve">Hilf, dass dein Wort </w:t>
      </w:r>
      <w:proofErr w:type="spellStart"/>
      <w:r>
        <w:t>werd</w:t>
      </w:r>
      <w:proofErr w:type="spellEnd"/>
      <w:r>
        <w:t xml:space="preserve"> ausgebreit</w:t>
      </w:r>
      <w:r>
        <w:br/>
        <w:t xml:space="preserve">Allhier und dort in Ewigkeit. </w:t>
      </w:r>
    </w:p>
    <w:p w14:paraId="33D67C9F" w14:textId="77777777" w:rsidR="001057C0" w:rsidRDefault="001057C0" w:rsidP="001057C0">
      <w:pPr>
        <w:pStyle w:val="StandardWeb"/>
      </w:pPr>
      <w:r>
        <w:t>Amen.</w:t>
      </w:r>
    </w:p>
    <w:p w14:paraId="40D538B3" w14:textId="67FB8305" w:rsidR="001057C0" w:rsidRDefault="001057C0" w:rsidP="001057C0">
      <w:pPr>
        <w:pStyle w:val="berschrift1"/>
      </w:pPr>
      <w:r w:rsidRPr="00481D45">
        <w:t>Zu dir, mein Gott, ich herzlich schrei,</w:t>
      </w:r>
    </w:p>
    <w:p w14:paraId="4EED12CD" w14:textId="2E496846" w:rsidR="001057C0" w:rsidRDefault="001057C0" w:rsidP="001057C0">
      <w:pPr>
        <w:pStyle w:val="StandardWeb"/>
      </w:pPr>
      <w:r>
        <w:t>1. Zu dir, mein Gott, ich herzlich schrei,</w:t>
      </w:r>
      <w:r>
        <w:br/>
        <w:t xml:space="preserve">Du </w:t>
      </w:r>
      <w:proofErr w:type="spellStart"/>
      <w:r>
        <w:t>wollst</w:t>
      </w:r>
      <w:proofErr w:type="spellEnd"/>
      <w:r>
        <w:t xml:space="preserve"> dich zu mir lenken;</w:t>
      </w:r>
      <w:r>
        <w:br/>
        <w:t xml:space="preserve">Im Elend mir dein Gnad </w:t>
      </w:r>
      <w:proofErr w:type="spellStart"/>
      <w:r>
        <w:t>verleih</w:t>
      </w:r>
      <w:proofErr w:type="spellEnd"/>
      <w:r>
        <w:t>,</w:t>
      </w:r>
      <w:r>
        <w:br/>
        <w:t xml:space="preserve">Dein </w:t>
      </w:r>
      <w:proofErr w:type="spellStart"/>
      <w:r>
        <w:t>Vorsorg</w:t>
      </w:r>
      <w:proofErr w:type="spellEnd"/>
      <w:r>
        <w:t xml:space="preserve"> zu bedenken.</w:t>
      </w:r>
      <w:r>
        <w:br/>
        <w:t>Ich weiß, du sorgest stets für mich,</w:t>
      </w:r>
      <w:r>
        <w:br/>
        <w:t xml:space="preserve">Auch wenn </w:t>
      </w:r>
      <w:proofErr w:type="spellStart"/>
      <w:r>
        <w:t>mirs</w:t>
      </w:r>
      <w:proofErr w:type="spellEnd"/>
      <w:r>
        <w:t xml:space="preserve"> ist verborgen,</w:t>
      </w:r>
      <w:r>
        <w:br/>
        <w:t>Drum hilf, dass ich auch trau auf dich</w:t>
      </w:r>
      <w:r>
        <w:br/>
        <w:t>Vom Abend bis zum Morgen.</w:t>
      </w:r>
    </w:p>
    <w:p w14:paraId="77F73243" w14:textId="5108F4FC" w:rsidR="001057C0" w:rsidRDefault="001057C0" w:rsidP="001057C0">
      <w:pPr>
        <w:pStyle w:val="StandardWeb"/>
      </w:pPr>
      <w:r>
        <w:t>2. Wenn ich will tun, was dir gefällt,</w:t>
      </w:r>
      <w:r>
        <w:br/>
        <w:t xml:space="preserve">So will </w:t>
      </w:r>
      <w:proofErr w:type="spellStart"/>
      <w:r>
        <w:t>mirs</w:t>
      </w:r>
      <w:proofErr w:type="spellEnd"/>
      <w:r>
        <w:t xml:space="preserve"> nicht gelingen,</w:t>
      </w:r>
      <w:r>
        <w:br/>
        <w:t>Es hindert mich die schnöde Welt,</w:t>
      </w:r>
      <w:r>
        <w:br/>
        <w:t xml:space="preserve">Dass </w:t>
      </w:r>
      <w:proofErr w:type="spellStart"/>
      <w:r>
        <w:t>ichs</w:t>
      </w:r>
      <w:proofErr w:type="spellEnd"/>
      <w:r>
        <w:t xml:space="preserve"> nicht soll verbringen.</w:t>
      </w:r>
      <w:r>
        <w:br/>
        <w:t xml:space="preserve">Hilf, dass </w:t>
      </w:r>
      <w:proofErr w:type="spellStart"/>
      <w:r>
        <w:t>ichs</w:t>
      </w:r>
      <w:proofErr w:type="spellEnd"/>
      <w:r>
        <w:t xml:space="preserve"> kühnlich auf dich wag,</w:t>
      </w:r>
      <w:r>
        <w:br/>
        <w:t>Dich meinen Heiland nenne,</w:t>
      </w:r>
      <w:r>
        <w:br/>
        <w:t xml:space="preserve">Obs mir schon brächt </w:t>
      </w:r>
      <w:r w:rsidR="00481D45">
        <w:t>Hass</w:t>
      </w:r>
      <w:r>
        <w:t>, Not und Plag,</w:t>
      </w:r>
      <w:r>
        <w:br/>
        <w:t>Und mich nicht von dir trenne.</w:t>
      </w:r>
    </w:p>
    <w:p w14:paraId="615034D7" w14:textId="12AD62A1" w:rsidR="001057C0" w:rsidRDefault="001057C0" w:rsidP="001057C0">
      <w:pPr>
        <w:pStyle w:val="StandardWeb"/>
      </w:pPr>
      <w:r>
        <w:t>3. So ich die Menschen herzlich bitt,</w:t>
      </w:r>
      <w:r>
        <w:br/>
        <w:t>Wenn ich was will auf Erden,</w:t>
      </w:r>
      <w:r>
        <w:br/>
        <w:t xml:space="preserve">Vielmehr mein Herz ich dir </w:t>
      </w:r>
      <w:proofErr w:type="spellStart"/>
      <w:r>
        <w:t>ausschütt</w:t>
      </w:r>
      <w:proofErr w:type="spellEnd"/>
      <w:r>
        <w:t>,</w:t>
      </w:r>
      <w:r>
        <w:br/>
        <w:t xml:space="preserve">Dass mir dass Gut </w:t>
      </w:r>
      <w:proofErr w:type="spellStart"/>
      <w:r>
        <w:t>mög</w:t>
      </w:r>
      <w:proofErr w:type="spellEnd"/>
      <w:r>
        <w:t xml:space="preserve"> werden.</w:t>
      </w:r>
      <w:r>
        <w:br/>
        <w:t>Ich halt mich hart und fest an dich,</w:t>
      </w:r>
      <w:r>
        <w:br/>
        <w:t>Weil dein Sohn ist gestorben,</w:t>
      </w:r>
      <w:r>
        <w:br/>
        <w:t>Der mit dir hat versöhnet mich</w:t>
      </w:r>
      <w:r>
        <w:br/>
        <w:t>Und mir dein Huld erworben.</w:t>
      </w:r>
    </w:p>
    <w:p w14:paraId="5D0809B9" w14:textId="3919E320" w:rsidR="001057C0" w:rsidRDefault="001057C0" w:rsidP="001057C0">
      <w:pPr>
        <w:pStyle w:val="StandardWeb"/>
      </w:pPr>
      <w:r>
        <w:t xml:space="preserve">4. Herr Gott, </w:t>
      </w:r>
      <w:r w:rsidR="00481D45">
        <w:t>gib</w:t>
      </w:r>
      <w:r>
        <w:t xml:space="preserve"> mir die beste Gab,</w:t>
      </w:r>
      <w:r>
        <w:br/>
        <w:t>Drum ich mich zu dir kehre;</w:t>
      </w:r>
      <w:r>
        <w:br/>
        <w:t>Die ist dein Sohn, wenn ich ihn hab,</w:t>
      </w:r>
      <w:r>
        <w:br/>
        <w:t>Nichts mehr ich hier begehre.</w:t>
      </w:r>
      <w:r>
        <w:br/>
        <w:t>Er ist mein Schatz, mein Trost und Freud,</w:t>
      </w:r>
      <w:r>
        <w:br/>
        <w:t>Darnach ich hier will streben.</w:t>
      </w:r>
      <w:r>
        <w:br/>
        <w:t>Da hört auf all mein Herzeleid,</w:t>
      </w:r>
      <w:r>
        <w:br/>
        <w:t>Und komm ins ewig Leben.</w:t>
      </w:r>
    </w:p>
    <w:p w14:paraId="1869F472" w14:textId="77777777" w:rsidR="001057C0" w:rsidRDefault="001057C0" w:rsidP="001057C0">
      <w:pPr>
        <w:pStyle w:val="StandardWeb"/>
      </w:pPr>
      <w:r>
        <w:t>Amen.</w:t>
      </w:r>
    </w:p>
    <w:p w14:paraId="7E8D3C66" w14:textId="77777777" w:rsidR="00BD71A4" w:rsidRDefault="00BD71A4" w:rsidP="001057C0">
      <w:pPr>
        <w:spacing w:after="0" w:line="240" w:lineRule="auto"/>
        <w:rPr>
          <w:rFonts w:eastAsia="Times New Roman"/>
          <w:b/>
          <w:bCs/>
          <w:color w:val="000000"/>
          <w:kern w:val="36"/>
          <w:sz w:val="36"/>
          <w:szCs w:val="48"/>
          <w:lang w:eastAsia="de-DE"/>
        </w:rPr>
      </w:pPr>
      <w:r>
        <w:br w:type="page"/>
      </w:r>
    </w:p>
    <w:p w14:paraId="0B531004" w14:textId="77777777" w:rsidR="00D5498D" w:rsidRPr="00D5498D" w:rsidRDefault="00D5498D" w:rsidP="001057C0">
      <w:pPr>
        <w:pStyle w:val="berschrift1"/>
      </w:pPr>
      <w:r w:rsidRPr="00D5498D">
        <w:t>Quellen:</w:t>
      </w:r>
    </w:p>
    <w:p w14:paraId="0C9A1FC8" w14:textId="77777777" w:rsidR="00BD71A4" w:rsidRDefault="00D5498D" w:rsidP="001057C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2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B928DD">
        <w:rPr>
          <w:rFonts w:eastAsia="Times New Roman"/>
          <w:color w:val="000000"/>
          <w:szCs w:val="24"/>
          <w:lang w:eastAsia="de-DE"/>
        </w:rPr>
        <w:t>August 2022</w:t>
      </w:r>
      <w:r w:rsidR="00BD71A4">
        <w:rPr>
          <w:rFonts w:eastAsia="Times New Roman"/>
          <w:color w:val="000000"/>
          <w:szCs w:val="24"/>
          <w:lang w:eastAsia="de-DE"/>
        </w:rPr>
        <w:t xml:space="preserve">, und den dazugehörigen Seiten entnommen. Diese Seiten sind: </w:t>
      </w:r>
    </w:p>
    <w:p w14:paraId="0FC1E339" w14:textId="77777777" w:rsidR="00BD71A4" w:rsidRDefault="00894E23" w:rsidP="001057C0">
      <w:pPr>
        <w:spacing w:before="100" w:beforeAutospacing="1" w:after="119" w:line="240" w:lineRule="auto"/>
        <w:rPr>
          <w:rFonts w:eastAsia="Times New Roman"/>
          <w:color w:val="0000FF"/>
          <w:szCs w:val="24"/>
          <w:u w:val="single"/>
          <w:lang w:eastAsia="de-DE"/>
        </w:rPr>
      </w:pPr>
      <w:hyperlink r:id="rId23"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C36B197" w14:textId="77777777" w:rsidR="00BD71A4" w:rsidRDefault="00894E23" w:rsidP="001057C0">
      <w:pPr>
        <w:spacing w:before="100" w:beforeAutospacing="1" w:after="119" w:line="240" w:lineRule="auto"/>
        <w:rPr>
          <w:rFonts w:eastAsia="Times New Roman"/>
          <w:color w:val="000000"/>
          <w:szCs w:val="24"/>
          <w:lang w:eastAsia="de-DE"/>
        </w:rPr>
      </w:pPr>
      <w:hyperlink r:id="rId24" w:history="1">
        <w:r w:rsidR="00BD71A4">
          <w:rPr>
            <w:rFonts w:eastAsia="Times New Roman"/>
            <w:color w:val="0000FF"/>
            <w:szCs w:val="24"/>
            <w:u w:val="single"/>
            <w:lang w:eastAsia="de-DE"/>
          </w:rPr>
          <w:t>Briefe der Reformationszeit</w:t>
        </w:r>
      </w:hyperlink>
    </w:p>
    <w:p w14:paraId="7947A3F3" w14:textId="77777777" w:rsidR="00BD71A4" w:rsidRDefault="00894E23" w:rsidP="001057C0">
      <w:pPr>
        <w:spacing w:before="100" w:beforeAutospacing="1" w:after="119" w:line="240" w:lineRule="auto"/>
        <w:rPr>
          <w:rFonts w:eastAsia="Times New Roman"/>
          <w:color w:val="0000FF"/>
          <w:szCs w:val="24"/>
          <w:u w:val="single"/>
          <w:lang w:eastAsia="de-DE"/>
        </w:rPr>
      </w:pPr>
      <w:hyperlink r:id="rId25" w:history="1">
        <w:r w:rsidR="00BD71A4">
          <w:rPr>
            <w:rFonts w:eastAsia="Times New Roman"/>
            <w:color w:val="0000FF"/>
            <w:szCs w:val="24"/>
            <w:u w:val="single"/>
            <w:lang w:eastAsia="de-DE"/>
          </w:rPr>
          <w:t>Gebete</w:t>
        </w:r>
      </w:hyperlink>
    </w:p>
    <w:p w14:paraId="4C69A706" w14:textId="77777777" w:rsidR="00BD71A4" w:rsidRDefault="00894E23" w:rsidP="001057C0">
      <w:pPr>
        <w:spacing w:before="100" w:beforeAutospacing="1" w:after="119" w:line="240" w:lineRule="auto"/>
        <w:rPr>
          <w:rFonts w:eastAsia="Times New Roman"/>
          <w:color w:val="0000FF"/>
          <w:szCs w:val="24"/>
          <w:u w:val="single"/>
          <w:lang w:eastAsia="de-DE"/>
        </w:rPr>
      </w:pPr>
      <w:hyperlink r:id="rId26" w:history="1">
        <w:r w:rsidR="00BD71A4">
          <w:rPr>
            <w:rFonts w:eastAsia="Times New Roman"/>
            <w:color w:val="0000FF"/>
            <w:szCs w:val="24"/>
            <w:u w:val="single"/>
            <w:lang w:eastAsia="de-DE"/>
          </w:rPr>
          <w:t>Zeugen Christi</w:t>
        </w:r>
      </w:hyperlink>
    </w:p>
    <w:p w14:paraId="0C3973DD" w14:textId="77777777" w:rsidR="00D5498D" w:rsidRPr="00D5498D" w:rsidRDefault="00BD71A4" w:rsidP="001057C0">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31EA13B" w14:textId="77777777" w:rsidR="00D5498D" w:rsidRPr="00D5498D" w:rsidRDefault="00D5498D" w:rsidP="001057C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1C13E7" w14:textId="77777777" w:rsidR="00D5498D" w:rsidRPr="00D5498D" w:rsidRDefault="00D5498D" w:rsidP="001057C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34329F" w14:textId="77777777" w:rsidR="00BD71A4" w:rsidRDefault="00BD71A4" w:rsidP="001057C0">
      <w:pPr>
        <w:spacing w:after="0" w:line="240" w:lineRule="auto"/>
        <w:rPr>
          <w:rFonts w:eastAsia="Times New Roman"/>
          <w:color w:val="000000"/>
          <w:szCs w:val="24"/>
          <w:lang w:eastAsia="de-DE"/>
        </w:rPr>
      </w:pPr>
      <w:r>
        <w:rPr>
          <w:rFonts w:eastAsia="Times New Roman"/>
          <w:color w:val="000000"/>
          <w:szCs w:val="24"/>
          <w:lang w:eastAsia="de-DE"/>
        </w:rPr>
        <w:br w:type="page"/>
      </w:r>
    </w:p>
    <w:p w14:paraId="1E86F653" w14:textId="77777777" w:rsidR="00082307" w:rsidRDefault="00BD71A4" w:rsidP="001057C0">
      <w:pPr>
        <w:pStyle w:val="berschrift1"/>
      </w:pPr>
      <w:r>
        <w:t>Spendenaufruf</w:t>
      </w:r>
    </w:p>
    <w:p w14:paraId="3AA48B98" w14:textId="77777777" w:rsidR="00BD71A4" w:rsidRDefault="00BD71A4" w:rsidP="001057C0">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58C1DF5" w14:textId="77777777" w:rsidR="00BD71A4" w:rsidRDefault="00BD71A4" w:rsidP="001057C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B6634BD" w14:textId="77777777" w:rsidR="00BD71A4" w:rsidRDefault="00BD71A4" w:rsidP="001057C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B0236B7" w14:textId="77777777" w:rsidR="00BD71A4" w:rsidRDefault="00BD71A4" w:rsidP="001057C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27"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3EF9CE4A" w14:textId="77777777" w:rsidR="00BD71A4" w:rsidRDefault="00BD71A4" w:rsidP="001057C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06BD57C" w14:textId="77777777" w:rsidR="00BD71A4" w:rsidRDefault="00894E23" w:rsidP="001057C0">
      <w:pPr>
        <w:pStyle w:val="StandardWeb"/>
        <w:shd w:val="clear" w:color="auto" w:fill="FFFFFF"/>
        <w:spacing w:before="0" w:beforeAutospacing="0" w:after="336" w:afterAutospacing="0"/>
        <w:rPr>
          <w:rFonts w:ascii="Calibri" w:hAnsi="Calibri" w:cs="Calibri"/>
          <w:color w:val="000000"/>
          <w:sz w:val="22"/>
          <w:szCs w:val="22"/>
        </w:rPr>
      </w:pPr>
      <w:hyperlink r:id="rId28"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3E9BF68" w14:textId="77777777" w:rsidR="00BD71A4" w:rsidRDefault="00BD71A4" w:rsidP="001057C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29" w:history="1">
        <w:r w:rsidRPr="002604E9">
          <w:rPr>
            <w:rStyle w:val="Hyperlink"/>
            <w:rFonts w:ascii="Calibri" w:eastAsiaTheme="majorEastAsia" w:hAnsi="Calibri" w:cs="Calibri"/>
            <w:b/>
            <w:bCs/>
            <w:sz w:val="22"/>
            <w:szCs w:val="22"/>
          </w:rPr>
          <w:t>https://www.saintpierrelejeune.org/</w:t>
        </w:r>
      </w:hyperlink>
    </w:p>
    <w:p w14:paraId="0960A598" w14:textId="77777777" w:rsidR="00BD71A4" w:rsidRDefault="00BD71A4" w:rsidP="001057C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BBD5D28" w14:textId="77777777" w:rsidR="00BD71A4" w:rsidRDefault="00BD71A4" w:rsidP="001057C0">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AABB66E" w14:textId="77777777" w:rsidR="00D5498D" w:rsidRPr="00D5498D" w:rsidRDefault="00D5498D" w:rsidP="001057C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88246D7" w14:textId="77777777" w:rsidR="008E63BE" w:rsidRDefault="00D5498D" w:rsidP="001057C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3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6951F" w14:textId="77777777" w:rsidR="00857628" w:rsidRDefault="00857628" w:rsidP="00CA68D9">
      <w:pPr>
        <w:spacing w:after="0" w:line="240" w:lineRule="auto"/>
      </w:pPr>
      <w:r>
        <w:separator/>
      </w:r>
    </w:p>
  </w:endnote>
  <w:endnote w:type="continuationSeparator" w:id="0">
    <w:p w14:paraId="7AAF01B9" w14:textId="77777777" w:rsidR="00857628" w:rsidRDefault="0085762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3D6CD5" w14:textId="77777777" w:rsidR="00857628" w:rsidRDefault="00857628" w:rsidP="00CA68D9">
      <w:pPr>
        <w:spacing w:after="0" w:line="240" w:lineRule="auto"/>
      </w:pPr>
      <w:r>
        <w:separator/>
      </w:r>
    </w:p>
  </w:footnote>
  <w:footnote w:type="continuationSeparator" w:id="0">
    <w:p w14:paraId="5ADA5B08" w14:textId="77777777" w:rsidR="00857628" w:rsidRDefault="00857628" w:rsidP="00CA68D9">
      <w:pPr>
        <w:spacing w:after="0" w:line="240" w:lineRule="auto"/>
      </w:pPr>
      <w:r>
        <w:continuationSeparator/>
      </w:r>
    </w:p>
  </w:footnote>
  <w:footnote w:id="1">
    <w:p w14:paraId="2970D0FA" w14:textId="77777777" w:rsidR="00C45444" w:rsidRDefault="00C45444" w:rsidP="00C45444">
      <w:pPr>
        <w:pStyle w:val="Funotentext"/>
      </w:pPr>
      <w:r>
        <w:rPr>
          <w:rStyle w:val="Funotenzeichen"/>
        </w:rPr>
        <w:footnoteRef/>
      </w:r>
      <w:r>
        <w:t xml:space="preserve"> Hagel</w:t>
      </w:r>
    </w:p>
  </w:footnote>
  <w:footnote w:id="2">
    <w:p w14:paraId="554AD935" w14:textId="77777777" w:rsidR="00CA4B83" w:rsidRDefault="00CA4B83" w:rsidP="00CA4B83">
      <w:pPr>
        <w:pStyle w:val="Funotentext"/>
      </w:pPr>
      <w:r>
        <w:rPr>
          <w:rStyle w:val="Funotenzeichen"/>
        </w:rPr>
        <w:footnoteRef/>
      </w:r>
      <w:r>
        <w:t xml:space="preserve"> Tataren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7C0"/>
    <w:rsid w:val="000700B0"/>
    <w:rsid w:val="00082307"/>
    <w:rsid w:val="000C66E5"/>
    <w:rsid w:val="000D088F"/>
    <w:rsid w:val="001057C0"/>
    <w:rsid w:val="00122BD9"/>
    <w:rsid w:val="00196055"/>
    <w:rsid w:val="001D4F1D"/>
    <w:rsid w:val="001F54C4"/>
    <w:rsid w:val="0022039F"/>
    <w:rsid w:val="00272484"/>
    <w:rsid w:val="00297F83"/>
    <w:rsid w:val="002B7BD9"/>
    <w:rsid w:val="002E6D11"/>
    <w:rsid w:val="003533C5"/>
    <w:rsid w:val="00377AA1"/>
    <w:rsid w:val="00381C0C"/>
    <w:rsid w:val="00396532"/>
    <w:rsid w:val="003E100C"/>
    <w:rsid w:val="003F151C"/>
    <w:rsid w:val="00481D45"/>
    <w:rsid w:val="00493B65"/>
    <w:rsid w:val="0050276E"/>
    <w:rsid w:val="00537F59"/>
    <w:rsid w:val="00636F93"/>
    <w:rsid w:val="00642C46"/>
    <w:rsid w:val="0067613A"/>
    <w:rsid w:val="006E6CAE"/>
    <w:rsid w:val="007106F4"/>
    <w:rsid w:val="007166CE"/>
    <w:rsid w:val="00737EF6"/>
    <w:rsid w:val="00760119"/>
    <w:rsid w:val="007E1779"/>
    <w:rsid w:val="00803282"/>
    <w:rsid w:val="0083667B"/>
    <w:rsid w:val="00857628"/>
    <w:rsid w:val="00883D4B"/>
    <w:rsid w:val="00894E23"/>
    <w:rsid w:val="008D7463"/>
    <w:rsid w:val="008E417E"/>
    <w:rsid w:val="008E63BE"/>
    <w:rsid w:val="009A19EB"/>
    <w:rsid w:val="009B322A"/>
    <w:rsid w:val="009F720B"/>
    <w:rsid w:val="00A8716C"/>
    <w:rsid w:val="00B365E5"/>
    <w:rsid w:val="00B928DD"/>
    <w:rsid w:val="00BD71A4"/>
    <w:rsid w:val="00C35859"/>
    <w:rsid w:val="00C45444"/>
    <w:rsid w:val="00CA4B83"/>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0FCA2"/>
  <w15:chartTrackingRefBased/>
  <w15:docId w15:val="{3EE0F8B9-EE22-4531-BA87-2EFEE5459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1057C0"/>
  </w:style>
  <w:style w:type="character" w:customStyle="1" w:styleId="cat-links">
    <w:name w:val="cat-links"/>
    <w:basedOn w:val="Absatz-Standardschriftart"/>
    <w:rsid w:val="001057C0"/>
  </w:style>
  <w:style w:type="character" w:customStyle="1" w:styleId="tags-links">
    <w:name w:val="tags-links"/>
    <w:basedOn w:val="Absatz-Standardschriftart"/>
    <w:rsid w:val="001057C0"/>
  </w:style>
  <w:style w:type="character" w:customStyle="1" w:styleId="comments-link">
    <w:name w:val="comments-link"/>
    <w:basedOn w:val="Absatz-Standardschriftart"/>
    <w:rsid w:val="001057C0"/>
  </w:style>
  <w:style w:type="character" w:styleId="Hervorhebung">
    <w:name w:val="Emphasis"/>
    <w:basedOn w:val="Absatz-Standardschriftart"/>
    <w:uiPriority w:val="20"/>
    <w:qFormat/>
    <w:rsid w:val="001057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77883446">
      <w:bodyDiv w:val="1"/>
      <w:marLeft w:val="0"/>
      <w:marRight w:val="0"/>
      <w:marTop w:val="0"/>
      <w:marBottom w:val="0"/>
      <w:divBdr>
        <w:top w:val="none" w:sz="0" w:space="0" w:color="auto"/>
        <w:left w:val="none" w:sz="0" w:space="0" w:color="auto"/>
        <w:bottom w:val="none" w:sz="0" w:space="0" w:color="auto"/>
        <w:right w:val="none" w:sz="0" w:space="0" w:color="auto"/>
      </w:divBdr>
      <w:divsChild>
        <w:div w:id="1505439404">
          <w:marLeft w:val="0"/>
          <w:marRight w:val="0"/>
          <w:marTop w:val="0"/>
          <w:marBottom w:val="0"/>
          <w:divBdr>
            <w:top w:val="none" w:sz="0" w:space="0" w:color="auto"/>
            <w:left w:val="none" w:sz="0" w:space="0" w:color="auto"/>
            <w:bottom w:val="none" w:sz="0" w:space="0" w:color="auto"/>
            <w:right w:val="none" w:sz="0" w:space="0" w:color="auto"/>
          </w:divBdr>
        </w:div>
        <w:div w:id="63726855">
          <w:marLeft w:val="0"/>
          <w:marRight w:val="0"/>
          <w:marTop w:val="0"/>
          <w:marBottom w:val="0"/>
          <w:divBdr>
            <w:top w:val="none" w:sz="0" w:space="0" w:color="auto"/>
            <w:left w:val="none" w:sz="0" w:space="0" w:color="auto"/>
            <w:bottom w:val="none" w:sz="0" w:space="0" w:color="auto"/>
            <w:right w:val="none" w:sz="0" w:space="0" w:color="auto"/>
          </w:divBdr>
        </w:div>
        <w:div w:id="1623655868">
          <w:marLeft w:val="0"/>
          <w:marRight w:val="0"/>
          <w:marTop w:val="0"/>
          <w:marBottom w:val="0"/>
          <w:divBdr>
            <w:top w:val="none" w:sz="0" w:space="0" w:color="auto"/>
            <w:left w:val="none" w:sz="0" w:space="0" w:color="auto"/>
            <w:bottom w:val="none" w:sz="0" w:space="0" w:color="auto"/>
            <w:right w:val="none" w:sz="0" w:space="0" w:color="auto"/>
          </w:divBdr>
        </w:div>
        <w:div w:id="80685141">
          <w:marLeft w:val="0"/>
          <w:marRight w:val="0"/>
          <w:marTop w:val="0"/>
          <w:marBottom w:val="0"/>
          <w:divBdr>
            <w:top w:val="none" w:sz="0" w:space="0" w:color="auto"/>
            <w:left w:val="none" w:sz="0" w:space="0" w:color="auto"/>
            <w:bottom w:val="none" w:sz="0" w:space="0" w:color="auto"/>
            <w:right w:val="none" w:sz="0" w:space="0" w:color="auto"/>
          </w:divBdr>
        </w:div>
        <w:div w:id="1778596117">
          <w:marLeft w:val="0"/>
          <w:marRight w:val="0"/>
          <w:marTop w:val="0"/>
          <w:marBottom w:val="0"/>
          <w:divBdr>
            <w:top w:val="none" w:sz="0" w:space="0" w:color="auto"/>
            <w:left w:val="none" w:sz="0" w:space="0" w:color="auto"/>
            <w:bottom w:val="none" w:sz="0" w:space="0" w:color="auto"/>
            <w:right w:val="none" w:sz="0" w:space="0" w:color="auto"/>
          </w:divBdr>
        </w:div>
        <w:div w:id="1879008855">
          <w:marLeft w:val="0"/>
          <w:marRight w:val="0"/>
          <w:marTop w:val="0"/>
          <w:marBottom w:val="0"/>
          <w:divBdr>
            <w:top w:val="none" w:sz="0" w:space="0" w:color="auto"/>
            <w:left w:val="none" w:sz="0" w:space="0" w:color="auto"/>
            <w:bottom w:val="none" w:sz="0" w:space="0" w:color="auto"/>
            <w:right w:val="none" w:sz="0" w:space="0" w:color="auto"/>
          </w:divBdr>
        </w:div>
        <w:div w:id="1240604151">
          <w:marLeft w:val="0"/>
          <w:marRight w:val="0"/>
          <w:marTop w:val="0"/>
          <w:marBottom w:val="0"/>
          <w:divBdr>
            <w:top w:val="none" w:sz="0" w:space="0" w:color="auto"/>
            <w:left w:val="none" w:sz="0" w:space="0" w:color="auto"/>
            <w:bottom w:val="none" w:sz="0" w:space="0" w:color="auto"/>
            <w:right w:val="none" w:sz="0" w:space="0" w:color="auto"/>
          </w:divBdr>
        </w:div>
        <w:div w:id="583303114">
          <w:marLeft w:val="0"/>
          <w:marRight w:val="0"/>
          <w:marTop w:val="0"/>
          <w:marBottom w:val="0"/>
          <w:divBdr>
            <w:top w:val="none" w:sz="0" w:space="0" w:color="auto"/>
            <w:left w:val="none" w:sz="0" w:space="0" w:color="auto"/>
            <w:bottom w:val="none" w:sz="0" w:space="0" w:color="auto"/>
            <w:right w:val="none" w:sz="0" w:space="0" w:color="auto"/>
          </w:divBdr>
        </w:div>
        <w:div w:id="593126694">
          <w:marLeft w:val="0"/>
          <w:marRight w:val="0"/>
          <w:marTop w:val="0"/>
          <w:marBottom w:val="0"/>
          <w:divBdr>
            <w:top w:val="none" w:sz="0" w:space="0" w:color="auto"/>
            <w:left w:val="none" w:sz="0" w:space="0" w:color="auto"/>
            <w:bottom w:val="none" w:sz="0" w:space="0" w:color="auto"/>
            <w:right w:val="none" w:sz="0" w:space="0" w:color="auto"/>
          </w:divBdr>
        </w:div>
        <w:div w:id="123280663">
          <w:marLeft w:val="0"/>
          <w:marRight w:val="0"/>
          <w:marTop w:val="0"/>
          <w:marBottom w:val="0"/>
          <w:divBdr>
            <w:top w:val="none" w:sz="0" w:space="0" w:color="auto"/>
            <w:left w:val="none" w:sz="0" w:space="0" w:color="auto"/>
            <w:bottom w:val="none" w:sz="0" w:space="0" w:color="auto"/>
            <w:right w:val="none" w:sz="0" w:space="0" w:color="auto"/>
          </w:divBdr>
        </w:div>
      </w:divsChild>
    </w:div>
    <w:div w:id="295988698">
      <w:bodyDiv w:val="1"/>
      <w:marLeft w:val="0"/>
      <w:marRight w:val="0"/>
      <w:marTop w:val="0"/>
      <w:marBottom w:val="0"/>
      <w:divBdr>
        <w:top w:val="none" w:sz="0" w:space="0" w:color="auto"/>
        <w:left w:val="none" w:sz="0" w:space="0" w:color="auto"/>
        <w:bottom w:val="none" w:sz="0" w:space="0" w:color="auto"/>
        <w:right w:val="none" w:sz="0" w:space="0" w:color="auto"/>
      </w:divBdr>
      <w:divsChild>
        <w:div w:id="1724019525">
          <w:marLeft w:val="0"/>
          <w:marRight w:val="0"/>
          <w:marTop w:val="0"/>
          <w:marBottom w:val="0"/>
          <w:divBdr>
            <w:top w:val="none" w:sz="0" w:space="0" w:color="auto"/>
            <w:left w:val="none" w:sz="0" w:space="0" w:color="auto"/>
            <w:bottom w:val="none" w:sz="0" w:space="0" w:color="auto"/>
            <w:right w:val="none" w:sz="0" w:space="0" w:color="auto"/>
          </w:divBdr>
        </w:div>
        <w:div w:id="937446519">
          <w:marLeft w:val="0"/>
          <w:marRight w:val="0"/>
          <w:marTop w:val="0"/>
          <w:marBottom w:val="0"/>
          <w:divBdr>
            <w:top w:val="none" w:sz="0" w:space="0" w:color="auto"/>
            <w:left w:val="none" w:sz="0" w:space="0" w:color="auto"/>
            <w:bottom w:val="none" w:sz="0" w:space="0" w:color="auto"/>
            <w:right w:val="none" w:sz="0" w:space="0" w:color="auto"/>
          </w:divBdr>
        </w:div>
        <w:div w:id="5251643">
          <w:marLeft w:val="0"/>
          <w:marRight w:val="0"/>
          <w:marTop w:val="0"/>
          <w:marBottom w:val="0"/>
          <w:divBdr>
            <w:top w:val="none" w:sz="0" w:space="0" w:color="auto"/>
            <w:left w:val="none" w:sz="0" w:space="0" w:color="auto"/>
            <w:bottom w:val="none" w:sz="0" w:space="0" w:color="auto"/>
            <w:right w:val="none" w:sz="0" w:space="0" w:color="auto"/>
          </w:divBdr>
        </w:div>
        <w:div w:id="1432631057">
          <w:marLeft w:val="0"/>
          <w:marRight w:val="0"/>
          <w:marTop w:val="0"/>
          <w:marBottom w:val="0"/>
          <w:divBdr>
            <w:top w:val="none" w:sz="0" w:space="0" w:color="auto"/>
            <w:left w:val="none" w:sz="0" w:space="0" w:color="auto"/>
            <w:bottom w:val="none" w:sz="0" w:space="0" w:color="auto"/>
            <w:right w:val="none" w:sz="0" w:space="0" w:color="auto"/>
          </w:divBdr>
        </w:div>
        <w:div w:id="544871280">
          <w:marLeft w:val="0"/>
          <w:marRight w:val="0"/>
          <w:marTop w:val="0"/>
          <w:marBottom w:val="0"/>
          <w:divBdr>
            <w:top w:val="none" w:sz="0" w:space="0" w:color="auto"/>
            <w:left w:val="none" w:sz="0" w:space="0" w:color="auto"/>
            <w:bottom w:val="none" w:sz="0" w:space="0" w:color="auto"/>
            <w:right w:val="none" w:sz="0" w:space="0" w:color="auto"/>
          </w:divBdr>
        </w:div>
        <w:div w:id="778260983">
          <w:marLeft w:val="0"/>
          <w:marRight w:val="0"/>
          <w:marTop w:val="0"/>
          <w:marBottom w:val="0"/>
          <w:divBdr>
            <w:top w:val="none" w:sz="0" w:space="0" w:color="auto"/>
            <w:left w:val="none" w:sz="0" w:space="0" w:color="auto"/>
            <w:bottom w:val="none" w:sz="0" w:space="0" w:color="auto"/>
            <w:right w:val="none" w:sz="0" w:space="0" w:color="auto"/>
          </w:divBdr>
        </w:div>
        <w:div w:id="87969062">
          <w:marLeft w:val="0"/>
          <w:marRight w:val="0"/>
          <w:marTop w:val="0"/>
          <w:marBottom w:val="0"/>
          <w:divBdr>
            <w:top w:val="none" w:sz="0" w:space="0" w:color="auto"/>
            <w:left w:val="none" w:sz="0" w:space="0" w:color="auto"/>
            <w:bottom w:val="none" w:sz="0" w:space="0" w:color="auto"/>
            <w:right w:val="none" w:sz="0" w:space="0" w:color="auto"/>
          </w:divBdr>
        </w:div>
        <w:div w:id="1518421172">
          <w:marLeft w:val="0"/>
          <w:marRight w:val="0"/>
          <w:marTop w:val="0"/>
          <w:marBottom w:val="0"/>
          <w:divBdr>
            <w:top w:val="none" w:sz="0" w:space="0" w:color="auto"/>
            <w:left w:val="none" w:sz="0" w:space="0" w:color="auto"/>
            <w:bottom w:val="none" w:sz="0" w:space="0" w:color="auto"/>
            <w:right w:val="none" w:sz="0" w:space="0" w:color="auto"/>
          </w:divBdr>
        </w:div>
        <w:div w:id="1094010132">
          <w:marLeft w:val="0"/>
          <w:marRight w:val="0"/>
          <w:marTop w:val="0"/>
          <w:marBottom w:val="0"/>
          <w:divBdr>
            <w:top w:val="none" w:sz="0" w:space="0" w:color="auto"/>
            <w:left w:val="none" w:sz="0" w:space="0" w:color="auto"/>
            <w:bottom w:val="none" w:sz="0" w:space="0" w:color="auto"/>
            <w:right w:val="none" w:sz="0" w:space="0" w:color="auto"/>
          </w:divBdr>
        </w:div>
        <w:div w:id="74707551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1837139">
      <w:bodyDiv w:val="1"/>
      <w:marLeft w:val="0"/>
      <w:marRight w:val="0"/>
      <w:marTop w:val="0"/>
      <w:marBottom w:val="0"/>
      <w:divBdr>
        <w:top w:val="none" w:sz="0" w:space="0" w:color="auto"/>
        <w:left w:val="none" w:sz="0" w:space="0" w:color="auto"/>
        <w:bottom w:val="none" w:sz="0" w:space="0" w:color="auto"/>
        <w:right w:val="none" w:sz="0" w:space="0" w:color="auto"/>
      </w:divBdr>
      <w:divsChild>
        <w:div w:id="936137225">
          <w:marLeft w:val="0"/>
          <w:marRight w:val="0"/>
          <w:marTop w:val="0"/>
          <w:marBottom w:val="0"/>
          <w:divBdr>
            <w:top w:val="none" w:sz="0" w:space="0" w:color="auto"/>
            <w:left w:val="none" w:sz="0" w:space="0" w:color="auto"/>
            <w:bottom w:val="none" w:sz="0" w:space="0" w:color="auto"/>
            <w:right w:val="none" w:sz="0" w:space="0" w:color="auto"/>
          </w:divBdr>
        </w:div>
        <w:div w:id="1020467528">
          <w:marLeft w:val="0"/>
          <w:marRight w:val="0"/>
          <w:marTop w:val="0"/>
          <w:marBottom w:val="0"/>
          <w:divBdr>
            <w:top w:val="none" w:sz="0" w:space="0" w:color="auto"/>
            <w:left w:val="none" w:sz="0" w:space="0" w:color="auto"/>
            <w:bottom w:val="none" w:sz="0" w:space="0" w:color="auto"/>
            <w:right w:val="none" w:sz="0" w:space="0" w:color="auto"/>
          </w:divBdr>
        </w:div>
        <w:div w:id="1994407224">
          <w:marLeft w:val="0"/>
          <w:marRight w:val="0"/>
          <w:marTop w:val="0"/>
          <w:marBottom w:val="0"/>
          <w:divBdr>
            <w:top w:val="none" w:sz="0" w:space="0" w:color="auto"/>
            <w:left w:val="none" w:sz="0" w:space="0" w:color="auto"/>
            <w:bottom w:val="none" w:sz="0" w:space="0" w:color="auto"/>
            <w:right w:val="none" w:sz="0" w:space="0" w:color="auto"/>
          </w:divBdr>
        </w:div>
        <w:div w:id="984429500">
          <w:marLeft w:val="0"/>
          <w:marRight w:val="0"/>
          <w:marTop w:val="0"/>
          <w:marBottom w:val="0"/>
          <w:divBdr>
            <w:top w:val="none" w:sz="0" w:space="0" w:color="auto"/>
            <w:left w:val="none" w:sz="0" w:space="0" w:color="auto"/>
            <w:bottom w:val="none" w:sz="0" w:space="0" w:color="auto"/>
            <w:right w:val="none" w:sz="0" w:space="0" w:color="auto"/>
          </w:divBdr>
        </w:div>
        <w:div w:id="1502549902">
          <w:marLeft w:val="0"/>
          <w:marRight w:val="0"/>
          <w:marTop w:val="0"/>
          <w:marBottom w:val="0"/>
          <w:divBdr>
            <w:top w:val="none" w:sz="0" w:space="0" w:color="auto"/>
            <w:left w:val="none" w:sz="0" w:space="0" w:color="auto"/>
            <w:bottom w:val="none" w:sz="0" w:space="0" w:color="auto"/>
            <w:right w:val="none" w:sz="0" w:space="0" w:color="auto"/>
          </w:divBdr>
        </w:div>
        <w:div w:id="819661946">
          <w:marLeft w:val="0"/>
          <w:marRight w:val="0"/>
          <w:marTop w:val="0"/>
          <w:marBottom w:val="0"/>
          <w:divBdr>
            <w:top w:val="none" w:sz="0" w:space="0" w:color="auto"/>
            <w:left w:val="none" w:sz="0" w:space="0" w:color="auto"/>
            <w:bottom w:val="none" w:sz="0" w:space="0" w:color="auto"/>
            <w:right w:val="none" w:sz="0" w:space="0" w:color="auto"/>
          </w:divBdr>
        </w:div>
        <w:div w:id="1009064512">
          <w:marLeft w:val="0"/>
          <w:marRight w:val="0"/>
          <w:marTop w:val="0"/>
          <w:marBottom w:val="0"/>
          <w:divBdr>
            <w:top w:val="none" w:sz="0" w:space="0" w:color="auto"/>
            <w:left w:val="none" w:sz="0" w:space="0" w:color="auto"/>
            <w:bottom w:val="none" w:sz="0" w:space="0" w:color="auto"/>
            <w:right w:val="none" w:sz="0" w:space="0" w:color="auto"/>
          </w:divBdr>
        </w:div>
        <w:div w:id="124003976">
          <w:marLeft w:val="0"/>
          <w:marRight w:val="0"/>
          <w:marTop w:val="0"/>
          <w:marBottom w:val="0"/>
          <w:divBdr>
            <w:top w:val="none" w:sz="0" w:space="0" w:color="auto"/>
            <w:left w:val="none" w:sz="0" w:space="0" w:color="auto"/>
            <w:bottom w:val="none" w:sz="0" w:space="0" w:color="auto"/>
            <w:right w:val="none" w:sz="0" w:space="0" w:color="auto"/>
          </w:divBdr>
        </w:div>
        <w:div w:id="1260332214">
          <w:marLeft w:val="0"/>
          <w:marRight w:val="0"/>
          <w:marTop w:val="0"/>
          <w:marBottom w:val="0"/>
          <w:divBdr>
            <w:top w:val="none" w:sz="0" w:space="0" w:color="auto"/>
            <w:left w:val="none" w:sz="0" w:space="0" w:color="auto"/>
            <w:bottom w:val="none" w:sz="0" w:space="0" w:color="auto"/>
            <w:right w:val="none" w:sz="0" w:space="0" w:color="auto"/>
          </w:divBdr>
        </w:div>
        <w:div w:id="1811940837">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4318520">
      <w:bodyDiv w:val="1"/>
      <w:marLeft w:val="0"/>
      <w:marRight w:val="0"/>
      <w:marTop w:val="0"/>
      <w:marBottom w:val="0"/>
      <w:divBdr>
        <w:top w:val="none" w:sz="0" w:space="0" w:color="auto"/>
        <w:left w:val="none" w:sz="0" w:space="0" w:color="auto"/>
        <w:bottom w:val="none" w:sz="0" w:space="0" w:color="auto"/>
        <w:right w:val="none" w:sz="0" w:space="0" w:color="auto"/>
      </w:divBdr>
      <w:divsChild>
        <w:div w:id="1874223355">
          <w:marLeft w:val="0"/>
          <w:marRight w:val="0"/>
          <w:marTop w:val="0"/>
          <w:marBottom w:val="0"/>
          <w:divBdr>
            <w:top w:val="none" w:sz="0" w:space="0" w:color="auto"/>
            <w:left w:val="none" w:sz="0" w:space="0" w:color="auto"/>
            <w:bottom w:val="none" w:sz="0" w:space="0" w:color="auto"/>
            <w:right w:val="none" w:sz="0" w:space="0" w:color="auto"/>
          </w:divBdr>
        </w:div>
        <w:div w:id="643848623">
          <w:marLeft w:val="0"/>
          <w:marRight w:val="0"/>
          <w:marTop w:val="0"/>
          <w:marBottom w:val="0"/>
          <w:divBdr>
            <w:top w:val="none" w:sz="0" w:space="0" w:color="auto"/>
            <w:left w:val="none" w:sz="0" w:space="0" w:color="auto"/>
            <w:bottom w:val="none" w:sz="0" w:space="0" w:color="auto"/>
            <w:right w:val="none" w:sz="0" w:space="0" w:color="auto"/>
          </w:divBdr>
        </w:div>
        <w:div w:id="949822615">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43004447">
      <w:bodyDiv w:val="1"/>
      <w:marLeft w:val="0"/>
      <w:marRight w:val="0"/>
      <w:marTop w:val="0"/>
      <w:marBottom w:val="0"/>
      <w:divBdr>
        <w:top w:val="none" w:sz="0" w:space="0" w:color="auto"/>
        <w:left w:val="none" w:sz="0" w:space="0" w:color="auto"/>
        <w:bottom w:val="none" w:sz="0" w:space="0" w:color="auto"/>
        <w:right w:val="none" w:sz="0" w:space="0" w:color="auto"/>
      </w:divBdr>
      <w:divsChild>
        <w:div w:id="1664626072">
          <w:marLeft w:val="0"/>
          <w:marRight w:val="0"/>
          <w:marTop w:val="0"/>
          <w:marBottom w:val="0"/>
          <w:divBdr>
            <w:top w:val="none" w:sz="0" w:space="0" w:color="auto"/>
            <w:left w:val="none" w:sz="0" w:space="0" w:color="auto"/>
            <w:bottom w:val="none" w:sz="0" w:space="0" w:color="auto"/>
            <w:right w:val="none" w:sz="0" w:space="0" w:color="auto"/>
          </w:divBdr>
        </w:div>
        <w:div w:id="644355906">
          <w:marLeft w:val="0"/>
          <w:marRight w:val="0"/>
          <w:marTop w:val="0"/>
          <w:marBottom w:val="0"/>
          <w:divBdr>
            <w:top w:val="none" w:sz="0" w:space="0" w:color="auto"/>
            <w:left w:val="none" w:sz="0" w:space="0" w:color="auto"/>
            <w:bottom w:val="none" w:sz="0" w:space="0" w:color="auto"/>
            <w:right w:val="none" w:sz="0" w:space="0" w:color="auto"/>
          </w:divBdr>
        </w:div>
        <w:div w:id="1063065007">
          <w:marLeft w:val="0"/>
          <w:marRight w:val="0"/>
          <w:marTop w:val="0"/>
          <w:marBottom w:val="0"/>
          <w:divBdr>
            <w:top w:val="none" w:sz="0" w:space="0" w:color="auto"/>
            <w:left w:val="none" w:sz="0" w:space="0" w:color="auto"/>
            <w:bottom w:val="none" w:sz="0" w:space="0" w:color="auto"/>
            <w:right w:val="none" w:sz="0" w:space="0" w:color="auto"/>
          </w:divBdr>
        </w:div>
        <w:div w:id="1628509568">
          <w:marLeft w:val="0"/>
          <w:marRight w:val="0"/>
          <w:marTop w:val="0"/>
          <w:marBottom w:val="0"/>
          <w:divBdr>
            <w:top w:val="none" w:sz="0" w:space="0" w:color="auto"/>
            <w:left w:val="none" w:sz="0" w:space="0" w:color="auto"/>
            <w:bottom w:val="none" w:sz="0" w:space="0" w:color="auto"/>
            <w:right w:val="none" w:sz="0" w:space="0" w:color="auto"/>
          </w:divBdr>
        </w:div>
        <w:div w:id="1825776382">
          <w:marLeft w:val="0"/>
          <w:marRight w:val="0"/>
          <w:marTop w:val="0"/>
          <w:marBottom w:val="0"/>
          <w:divBdr>
            <w:top w:val="none" w:sz="0" w:space="0" w:color="auto"/>
            <w:left w:val="none" w:sz="0" w:space="0" w:color="auto"/>
            <w:bottom w:val="none" w:sz="0" w:space="0" w:color="auto"/>
            <w:right w:val="none" w:sz="0" w:space="0" w:color="auto"/>
          </w:divBdr>
        </w:div>
        <w:div w:id="1944607088">
          <w:marLeft w:val="0"/>
          <w:marRight w:val="0"/>
          <w:marTop w:val="0"/>
          <w:marBottom w:val="0"/>
          <w:divBdr>
            <w:top w:val="none" w:sz="0" w:space="0" w:color="auto"/>
            <w:left w:val="none" w:sz="0" w:space="0" w:color="auto"/>
            <w:bottom w:val="none" w:sz="0" w:space="0" w:color="auto"/>
            <w:right w:val="none" w:sz="0" w:space="0" w:color="auto"/>
          </w:divBdr>
        </w:div>
        <w:div w:id="1290820018">
          <w:marLeft w:val="0"/>
          <w:marRight w:val="0"/>
          <w:marTop w:val="0"/>
          <w:marBottom w:val="0"/>
          <w:divBdr>
            <w:top w:val="none" w:sz="0" w:space="0" w:color="auto"/>
            <w:left w:val="none" w:sz="0" w:space="0" w:color="auto"/>
            <w:bottom w:val="none" w:sz="0" w:space="0" w:color="auto"/>
            <w:right w:val="none" w:sz="0" w:space="0" w:color="auto"/>
          </w:divBdr>
        </w:div>
        <w:div w:id="504830189">
          <w:marLeft w:val="0"/>
          <w:marRight w:val="0"/>
          <w:marTop w:val="0"/>
          <w:marBottom w:val="0"/>
          <w:divBdr>
            <w:top w:val="none" w:sz="0" w:space="0" w:color="auto"/>
            <w:left w:val="none" w:sz="0" w:space="0" w:color="auto"/>
            <w:bottom w:val="none" w:sz="0" w:space="0" w:color="auto"/>
            <w:right w:val="none" w:sz="0" w:space="0" w:color="auto"/>
          </w:divBdr>
        </w:div>
        <w:div w:id="1220436109">
          <w:marLeft w:val="0"/>
          <w:marRight w:val="0"/>
          <w:marTop w:val="0"/>
          <w:marBottom w:val="0"/>
          <w:divBdr>
            <w:top w:val="none" w:sz="0" w:space="0" w:color="auto"/>
            <w:left w:val="none" w:sz="0" w:space="0" w:color="auto"/>
            <w:bottom w:val="none" w:sz="0" w:space="0" w:color="auto"/>
            <w:right w:val="none" w:sz="0" w:space="0" w:color="auto"/>
          </w:divBdr>
        </w:div>
        <w:div w:id="7590650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27532972">
      <w:bodyDiv w:val="1"/>
      <w:marLeft w:val="0"/>
      <w:marRight w:val="0"/>
      <w:marTop w:val="0"/>
      <w:marBottom w:val="0"/>
      <w:divBdr>
        <w:top w:val="none" w:sz="0" w:space="0" w:color="auto"/>
        <w:left w:val="none" w:sz="0" w:space="0" w:color="auto"/>
        <w:bottom w:val="none" w:sz="0" w:space="0" w:color="auto"/>
        <w:right w:val="none" w:sz="0" w:space="0" w:color="auto"/>
      </w:divBdr>
      <w:divsChild>
        <w:div w:id="491874757">
          <w:marLeft w:val="0"/>
          <w:marRight w:val="0"/>
          <w:marTop w:val="0"/>
          <w:marBottom w:val="0"/>
          <w:divBdr>
            <w:top w:val="none" w:sz="0" w:space="0" w:color="auto"/>
            <w:left w:val="none" w:sz="0" w:space="0" w:color="auto"/>
            <w:bottom w:val="none" w:sz="0" w:space="0" w:color="auto"/>
            <w:right w:val="none" w:sz="0" w:space="0" w:color="auto"/>
          </w:divBdr>
        </w:div>
        <w:div w:id="1167210333">
          <w:marLeft w:val="0"/>
          <w:marRight w:val="0"/>
          <w:marTop w:val="0"/>
          <w:marBottom w:val="0"/>
          <w:divBdr>
            <w:top w:val="none" w:sz="0" w:space="0" w:color="auto"/>
            <w:left w:val="none" w:sz="0" w:space="0" w:color="auto"/>
            <w:bottom w:val="none" w:sz="0" w:space="0" w:color="auto"/>
            <w:right w:val="none" w:sz="0" w:space="0" w:color="auto"/>
          </w:divBdr>
        </w:div>
        <w:div w:id="128713210">
          <w:marLeft w:val="0"/>
          <w:marRight w:val="0"/>
          <w:marTop w:val="0"/>
          <w:marBottom w:val="0"/>
          <w:divBdr>
            <w:top w:val="none" w:sz="0" w:space="0" w:color="auto"/>
            <w:left w:val="none" w:sz="0" w:space="0" w:color="auto"/>
            <w:bottom w:val="none" w:sz="0" w:space="0" w:color="auto"/>
            <w:right w:val="none" w:sz="0" w:space="0" w:color="auto"/>
          </w:divBdr>
        </w:div>
        <w:div w:id="1734815102">
          <w:marLeft w:val="0"/>
          <w:marRight w:val="0"/>
          <w:marTop w:val="0"/>
          <w:marBottom w:val="0"/>
          <w:divBdr>
            <w:top w:val="none" w:sz="0" w:space="0" w:color="auto"/>
            <w:left w:val="none" w:sz="0" w:space="0" w:color="auto"/>
            <w:bottom w:val="none" w:sz="0" w:space="0" w:color="auto"/>
            <w:right w:val="none" w:sz="0" w:space="0" w:color="auto"/>
          </w:divBdr>
        </w:div>
        <w:div w:id="1646007373">
          <w:marLeft w:val="0"/>
          <w:marRight w:val="0"/>
          <w:marTop w:val="0"/>
          <w:marBottom w:val="0"/>
          <w:divBdr>
            <w:top w:val="none" w:sz="0" w:space="0" w:color="auto"/>
            <w:left w:val="none" w:sz="0" w:space="0" w:color="auto"/>
            <w:bottom w:val="none" w:sz="0" w:space="0" w:color="auto"/>
            <w:right w:val="none" w:sz="0" w:space="0" w:color="auto"/>
          </w:divBdr>
        </w:div>
        <w:div w:id="1652247518">
          <w:marLeft w:val="0"/>
          <w:marRight w:val="0"/>
          <w:marTop w:val="0"/>
          <w:marBottom w:val="0"/>
          <w:divBdr>
            <w:top w:val="none" w:sz="0" w:space="0" w:color="auto"/>
            <w:left w:val="none" w:sz="0" w:space="0" w:color="auto"/>
            <w:bottom w:val="none" w:sz="0" w:space="0" w:color="auto"/>
            <w:right w:val="none" w:sz="0" w:space="0" w:color="auto"/>
          </w:divBdr>
        </w:div>
        <w:div w:id="579020681">
          <w:marLeft w:val="0"/>
          <w:marRight w:val="0"/>
          <w:marTop w:val="0"/>
          <w:marBottom w:val="0"/>
          <w:divBdr>
            <w:top w:val="none" w:sz="0" w:space="0" w:color="auto"/>
            <w:left w:val="none" w:sz="0" w:space="0" w:color="auto"/>
            <w:bottom w:val="none" w:sz="0" w:space="0" w:color="auto"/>
            <w:right w:val="none" w:sz="0" w:space="0" w:color="auto"/>
          </w:divBdr>
        </w:div>
        <w:div w:id="1486623560">
          <w:marLeft w:val="0"/>
          <w:marRight w:val="0"/>
          <w:marTop w:val="0"/>
          <w:marBottom w:val="0"/>
          <w:divBdr>
            <w:top w:val="none" w:sz="0" w:space="0" w:color="auto"/>
            <w:left w:val="none" w:sz="0" w:space="0" w:color="auto"/>
            <w:bottom w:val="none" w:sz="0" w:space="0" w:color="auto"/>
            <w:right w:val="none" w:sz="0" w:space="0" w:color="auto"/>
          </w:divBdr>
        </w:div>
        <w:div w:id="1113747295">
          <w:marLeft w:val="0"/>
          <w:marRight w:val="0"/>
          <w:marTop w:val="0"/>
          <w:marBottom w:val="0"/>
          <w:divBdr>
            <w:top w:val="none" w:sz="0" w:space="0" w:color="auto"/>
            <w:left w:val="none" w:sz="0" w:space="0" w:color="auto"/>
            <w:bottom w:val="none" w:sz="0" w:space="0" w:color="auto"/>
            <w:right w:val="none" w:sz="0" w:space="0" w:color="auto"/>
          </w:divBdr>
        </w:div>
        <w:div w:id="758527786">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78816359">
      <w:bodyDiv w:val="1"/>
      <w:marLeft w:val="0"/>
      <w:marRight w:val="0"/>
      <w:marTop w:val="0"/>
      <w:marBottom w:val="0"/>
      <w:divBdr>
        <w:top w:val="none" w:sz="0" w:space="0" w:color="auto"/>
        <w:left w:val="none" w:sz="0" w:space="0" w:color="auto"/>
        <w:bottom w:val="none" w:sz="0" w:space="0" w:color="auto"/>
        <w:right w:val="none" w:sz="0" w:space="0" w:color="auto"/>
      </w:divBdr>
      <w:divsChild>
        <w:div w:id="1685329236">
          <w:marLeft w:val="0"/>
          <w:marRight w:val="0"/>
          <w:marTop w:val="0"/>
          <w:marBottom w:val="0"/>
          <w:divBdr>
            <w:top w:val="none" w:sz="0" w:space="0" w:color="auto"/>
            <w:left w:val="none" w:sz="0" w:space="0" w:color="auto"/>
            <w:bottom w:val="none" w:sz="0" w:space="0" w:color="auto"/>
            <w:right w:val="none" w:sz="0" w:space="0" w:color="auto"/>
          </w:divBdr>
        </w:div>
        <w:div w:id="1231840972">
          <w:marLeft w:val="0"/>
          <w:marRight w:val="0"/>
          <w:marTop w:val="0"/>
          <w:marBottom w:val="0"/>
          <w:divBdr>
            <w:top w:val="none" w:sz="0" w:space="0" w:color="auto"/>
            <w:left w:val="none" w:sz="0" w:space="0" w:color="auto"/>
            <w:bottom w:val="none" w:sz="0" w:space="0" w:color="auto"/>
            <w:right w:val="none" w:sz="0" w:space="0" w:color="auto"/>
          </w:divBdr>
        </w:div>
        <w:div w:id="1224218463">
          <w:marLeft w:val="0"/>
          <w:marRight w:val="0"/>
          <w:marTop w:val="0"/>
          <w:marBottom w:val="0"/>
          <w:divBdr>
            <w:top w:val="none" w:sz="0" w:space="0" w:color="auto"/>
            <w:left w:val="none" w:sz="0" w:space="0" w:color="auto"/>
            <w:bottom w:val="none" w:sz="0" w:space="0" w:color="auto"/>
            <w:right w:val="none" w:sz="0" w:space="0" w:color="auto"/>
          </w:divBdr>
        </w:div>
        <w:div w:id="410466234">
          <w:marLeft w:val="0"/>
          <w:marRight w:val="0"/>
          <w:marTop w:val="0"/>
          <w:marBottom w:val="0"/>
          <w:divBdr>
            <w:top w:val="none" w:sz="0" w:space="0" w:color="auto"/>
            <w:left w:val="none" w:sz="0" w:space="0" w:color="auto"/>
            <w:bottom w:val="none" w:sz="0" w:space="0" w:color="auto"/>
            <w:right w:val="none" w:sz="0" w:space="0" w:color="auto"/>
          </w:divBdr>
        </w:div>
        <w:div w:id="2000766627">
          <w:marLeft w:val="0"/>
          <w:marRight w:val="0"/>
          <w:marTop w:val="0"/>
          <w:marBottom w:val="0"/>
          <w:divBdr>
            <w:top w:val="none" w:sz="0" w:space="0" w:color="auto"/>
            <w:left w:val="none" w:sz="0" w:space="0" w:color="auto"/>
            <w:bottom w:val="none" w:sz="0" w:space="0" w:color="auto"/>
            <w:right w:val="none" w:sz="0" w:space="0" w:color="auto"/>
          </w:divBdr>
        </w:div>
        <w:div w:id="64186448">
          <w:marLeft w:val="0"/>
          <w:marRight w:val="0"/>
          <w:marTop w:val="0"/>
          <w:marBottom w:val="0"/>
          <w:divBdr>
            <w:top w:val="none" w:sz="0" w:space="0" w:color="auto"/>
            <w:left w:val="none" w:sz="0" w:space="0" w:color="auto"/>
            <w:bottom w:val="none" w:sz="0" w:space="0" w:color="auto"/>
            <w:right w:val="none" w:sz="0" w:space="0" w:color="auto"/>
          </w:divBdr>
        </w:div>
        <w:div w:id="2012023329">
          <w:marLeft w:val="0"/>
          <w:marRight w:val="0"/>
          <w:marTop w:val="0"/>
          <w:marBottom w:val="0"/>
          <w:divBdr>
            <w:top w:val="none" w:sz="0" w:space="0" w:color="auto"/>
            <w:left w:val="none" w:sz="0" w:space="0" w:color="auto"/>
            <w:bottom w:val="none" w:sz="0" w:space="0" w:color="auto"/>
            <w:right w:val="none" w:sz="0" w:space="0" w:color="auto"/>
          </w:divBdr>
        </w:div>
        <w:div w:id="491063797">
          <w:marLeft w:val="0"/>
          <w:marRight w:val="0"/>
          <w:marTop w:val="0"/>
          <w:marBottom w:val="0"/>
          <w:divBdr>
            <w:top w:val="none" w:sz="0" w:space="0" w:color="auto"/>
            <w:left w:val="none" w:sz="0" w:space="0" w:color="auto"/>
            <w:bottom w:val="none" w:sz="0" w:space="0" w:color="auto"/>
            <w:right w:val="none" w:sz="0" w:space="0" w:color="auto"/>
          </w:divBdr>
        </w:div>
        <w:div w:id="385418188">
          <w:marLeft w:val="0"/>
          <w:marRight w:val="0"/>
          <w:marTop w:val="0"/>
          <w:marBottom w:val="0"/>
          <w:divBdr>
            <w:top w:val="none" w:sz="0" w:space="0" w:color="auto"/>
            <w:left w:val="none" w:sz="0" w:space="0" w:color="auto"/>
            <w:bottom w:val="none" w:sz="0" w:space="0" w:color="auto"/>
            <w:right w:val="none" w:sz="0" w:space="0" w:color="auto"/>
          </w:divBdr>
        </w:div>
        <w:div w:id="1095900015">
          <w:marLeft w:val="0"/>
          <w:marRight w:val="0"/>
          <w:marTop w:val="0"/>
          <w:marBottom w:val="0"/>
          <w:divBdr>
            <w:top w:val="none" w:sz="0" w:space="0" w:color="auto"/>
            <w:left w:val="none" w:sz="0" w:space="0" w:color="auto"/>
            <w:bottom w:val="none" w:sz="0" w:space="0" w:color="auto"/>
            <w:right w:val="none" w:sz="0" w:space="0" w:color="auto"/>
          </w:divBdr>
        </w:div>
      </w:divsChild>
    </w:div>
    <w:div w:id="2088962246">
      <w:bodyDiv w:val="1"/>
      <w:marLeft w:val="0"/>
      <w:marRight w:val="0"/>
      <w:marTop w:val="0"/>
      <w:marBottom w:val="0"/>
      <w:divBdr>
        <w:top w:val="none" w:sz="0" w:space="0" w:color="auto"/>
        <w:left w:val="none" w:sz="0" w:space="0" w:color="auto"/>
        <w:bottom w:val="none" w:sz="0" w:space="0" w:color="auto"/>
        <w:right w:val="none" w:sz="0" w:space="0" w:color="auto"/>
      </w:divBdr>
      <w:divsChild>
        <w:div w:id="1396468541">
          <w:marLeft w:val="0"/>
          <w:marRight w:val="0"/>
          <w:marTop w:val="0"/>
          <w:marBottom w:val="0"/>
          <w:divBdr>
            <w:top w:val="none" w:sz="0" w:space="0" w:color="auto"/>
            <w:left w:val="none" w:sz="0" w:space="0" w:color="auto"/>
            <w:bottom w:val="none" w:sz="0" w:space="0" w:color="auto"/>
            <w:right w:val="none" w:sz="0" w:space="0" w:color="auto"/>
          </w:divBdr>
        </w:div>
        <w:div w:id="432627856">
          <w:marLeft w:val="0"/>
          <w:marRight w:val="0"/>
          <w:marTop w:val="0"/>
          <w:marBottom w:val="0"/>
          <w:divBdr>
            <w:top w:val="none" w:sz="0" w:space="0" w:color="auto"/>
            <w:left w:val="none" w:sz="0" w:space="0" w:color="auto"/>
            <w:bottom w:val="none" w:sz="0" w:space="0" w:color="auto"/>
            <w:right w:val="none" w:sz="0" w:space="0" w:color="auto"/>
          </w:divBdr>
        </w:div>
        <w:div w:id="260384388">
          <w:marLeft w:val="0"/>
          <w:marRight w:val="0"/>
          <w:marTop w:val="0"/>
          <w:marBottom w:val="0"/>
          <w:divBdr>
            <w:top w:val="none" w:sz="0" w:space="0" w:color="auto"/>
            <w:left w:val="none" w:sz="0" w:space="0" w:color="auto"/>
            <w:bottom w:val="none" w:sz="0" w:space="0" w:color="auto"/>
            <w:right w:val="none" w:sz="0" w:space="0" w:color="auto"/>
          </w:divBdr>
        </w:div>
        <w:div w:id="694576269">
          <w:marLeft w:val="0"/>
          <w:marRight w:val="0"/>
          <w:marTop w:val="0"/>
          <w:marBottom w:val="0"/>
          <w:divBdr>
            <w:top w:val="none" w:sz="0" w:space="0" w:color="auto"/>
            <w:left w:val="none" w:sz="0" w:space="0" w:color="auto"/>
            <w:bottom w:val="none" w:sz="0" w:space="0" w:color="auto"/>
            <w:right w:val="none" w:sz="0" w:space="0" w:color="auto"/>
          </w:divBdr>
        </w:div>
        <w:div w:id="765922280">
          <w:marLeft w:val="0"/>
          <w:marRight w:val="0"/>
          <w:marTop w:val="0"/>
          <w:marBottom w:val="0"/>
          <w:divBdr>
            <w:top w:val="none" w:sz="0" w:space="0" w:color="auto"/>
            <w:left w:val="none" w:sz="0" w:space="0" w:color="auto"/>
            <w:bottom w:val="none" w:sz="0" w:space="0" w:color="auto"/>
            <w:right w:val="none" w:sz="0" w:space="0" w:color="auto"/>
          </w:divBdr>
        </w:div>
        <w:div w:id="1102383250">
          <w:marLeft w:val="0"/>
          <w:marRight w:val="0"/>
          <w:marTop w:val="0"/>
          <w:marBottom w:val="0"/>
          <w:divBdr>
            <w:top w:val="none" w:sz="0" w:space="0" w:color="auto"/>
            <w:left w:val="none" w:sz="0" w:space="0" w:color="auto"/>
            <w:bottom w:val="none" w:sz="0" w:space="0" w:color="auto"/>
            <w:right w:val="none" w:sz="0" w:space="0" w:color="auto"/>
          </w:divBdr>
        </w:div>
        <w:div w:id="1606840225">
          <w:marLeft w:val="0"/>
          <w:marRight w:val="0"/>
          <w:marTop w:val="0"/>
          <w:marBottom w:val="0"/>
          <w:divBdr>
            <w:top w:val="none" w:sz="0" w:space="0" w:color="auto"/>
            <w:left w:val="none" w:sz="0" w:space="0" w:color="auto"/>
            <w:bottom w:val="none" w:sz="0" w:space="0" w:color="auto"/>
            <w:right w:val="none" w:sz="0" w:space="0" w:color="auto"/>
          </w:divBdr>
        </w:div>
        <w:div w:id="416942098">
          <w:marLeft w:val="0"/>
          <w:marRight w:val="0"/>
          <w:marTop w:val="0"/>
          <w:marBottom w:val="0"/>
          <w:divBdr>
            <w:top w:val="none" w:sz="0" w:space="0" w:color="auto"/>
            <w:left w:val="none" w:sz="0" w:space="0" w:color="auto"/>
            <w:bottom w:val="none" w:sz="0" w:space="0" w:color="auto"/>
            <w:right w:val="none" w:sz="0" w:space="0" w:color="auto"/>
          </w:divBdr>
        </w:div>
        <w:div w:id="524711888">
          <w:marLeft w:val="0"/>
          <w:marRight w:val="0"/>
          <w:marTop w:val="0"/>
          <w:marBottom w:val="0"/>
          <w:divBdr>
            <w:top w:val="none" w:sz="0" w:space="0" w:color="auto"/>
            <w:left w:val="none" w:sz="0" w:space="0" w:color="auto"/>
            <w:bottom w:val="none" w:sz="0" w:space="0" w:color="auto"/>
            <w:right w:val="none" w:sz="0" w:space="0" w:color="auto"/>
          </w:divBdr>
        </w:div>
        <w:div w:id="396708839">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doku.php?id=verzeichnisse:quellen:noeldeke" TargetMode="External"/><Relationship Id="rId13" Type="http://schemas.openxmlformats.org/officeDocument/2006/relationships/hyperlink" Target="https://alte-lieder.de/tag/loblied/" TargetMode="External"/><Relationship Id="rId18" Type="http://schemas.openxmlformats.org/officeDocument/2006/relationships/hyperlink" Target="https://alte-lieder.de/category/martin-behm/" TargetMode="External"/><Relationship Id="rId26" Type="http://schemas.openxmlformats.org/officeDocument/2006/relationships/hyperlink" Target="https://www.zeugen-christi.de/" TargetMode="External"/><Relationship Id="rId3" Type="http://schemas.openxmlformats.org/officeDocument/2006/relationships/settings" Target="settings.xml"/><Relationship Id="rId21" Type="http://schemas.openxmlformats.org/officeDocument/2006/relationships/hyperlink" Target="https://alte-lieder.de/2013/03/19/behm-martin-o-jesu-christ-meins-lebens-licht/" TargetMode="External"/><Relationship Id="rId7" Type="http://schemas.openxmlformats.org/officeDocument/2006/relationships/image" Target="media/image1.jpg"/><Relationship Id="rId12" Type="http://schemas.openxmlformats.org/officeDocument/2006/relationships/hyperlink" Target="https://alte-lieder.de/tag/gottes-regierung/" TargetMode="External"/><Relationship Id="rId17" Type="http://schemas.openxmlformats.org/officeDocument/2006/relationships/hyperlink" Target="https://alte-lieder.de/author/andreas/" TargetMode="External"/><Relationship Id="rId25" Type="http://schemas.openxmlformats.org/officeDocument/2006/relationships/hyperlink" Target="https://gebete.glaubensstimme.de/" TargetMode="External"/><Relationship Id="rId2" Type="http://schemas.openxmlformats.org/officeDocument/2006/relationships/styles" Target="styles.xml"/><Relationship Id="rId16" Type="http://schemas.openxmlformats.org/officeDocument/2006/relationships/hyperlink" Target="https://alte-lieder.de/2013/03/19/behm-martin-o-jesu-christ-meins-lebens-licht/" TargetMode="External"/><Relationship Id="rId20" Type="http://schemas.openxmlformats.org/officeDocument/2006/relationships/hyperlink" Target="https://alte-lieder.de/tag/passion/" TargetMode="External"/><Relationship Id="rId29"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alte-lieder.de/category/martin-behm/" TargetMode="External"/><Relationship Id="rId24" Type="http://schemas.openxmlformats.org/officeDocument/2006/relationships/hyperlink" Target="https://briefe.glaubensstimme.de/"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www.glaubensstimme.de/doku.php?id=verzeichnisse:quellen:hymns" TargetMode="External"/><Relationship Id="rId23" Type="http://schemas.openxmlformats.org/officeDocument/2006/relationships/hyperlink" Target="https://www.alte-lieder.de/" TargetMode="External"/><Relationship Id="rId28"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alte-lieder.de/author/andreas/" TargetMode="External"/><Relationship Id="rId19" Type="http://schemas.openxmlformats.org/officeDocument/2006/relationships/hyperlink" Target="https://alte-lieder.de/tag/jesus/"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alte-lieder.de/2013/03/19/behm-martin-7-marz/" TargetMode="External"/><Relationship Id="rId14" Type="http://schemas.openxmlformats.org/officeDocument/2006/relationships/hyperlink" Target="https://alte-lieder.de/2013/03/19/behm-martin-7-marz/" TargetMode="External"/><Relationship Id="rId22" Type="http://schemas.openxmlformats.org/officeDocument/2006/relationships/hyperlink" Target="https://www.glaubensstimme.de/" TargetMode="External"/><Relationship Id="rId27" Type="http://schemas.openxmlformats.org/officeDocument/2006/relationships/hyperlink" Target="https://glaubensstimme.de/doku.php?id=autoren:l:lambs:lambs-jung_st_peter" TargetMode="External"/><Relationship Id="rId30"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70</Pages>
  <Words>12307</Words>
  <Characters>77537</Characters>
  <Application>Microsoft Office Word</Application>
  <DocSecurity>0</DocSecurity>
  <Lines>646</Lines>
  <Paragraphs>179</Paragraphs>
  <ScaleCrop>false</ScaleCrop>
  <HeadingPairs>
    <vt:vector size="4" baseType="variant">
      <vt:variant>
        <vt:lpstr>Titel</vt:lpstr>
      </vt:variant>
      <vt:variant>
        <vt:i4>1</vt:i4>
      </vt:variant>
      <vt:variant>
        <vt:lpstr>Überschriften</vt:lpstr>
      </vt:variant>
      <vt:variant>
        <vt:i4>75</vt:i4>
      </vt:variant>
    </vt:vector>
  </HeadingPairs>
  <TitlesOfParts>
    <vt:vector size="76" baseType="lpstr">
      <vt:lpstr>Ausgewählte Predigten</vt:lpstr>
      <vt:lpstr>Martin Behm - Lieder</vt:lpstr>
      <vt:lpstr>Vorwort</vt:lpstr>
      <vt:lpstr>Ach Gott, die Pest, dein scharfer Pfeil</vt:lpstr>
      <vt:lpstr>Als Jesus Christ rang mit dem Tod</vt:lpstr>
      <vt:lpstr>Bedenk doch, o Herr Zebaoth</vt:lpstr>
      <vt:lpstr>Bei dir, o Jesu, sucht man Rat</vt:lpstr>
      <vt:lpstr>Das walt Gott Vater und Gott Sohn</vt:lpstr>
      <vt:lpstr>Das walt Gott Vater und Gott Sohn</vt:lpstr>
      <vt:lpstr>Das walt Gott Vater, meine Kraft</vt:lpstr>
      <vt:lpstr>Dein Lieb, Herr Christ, muss brünstig sein</vt:lpstr>
      <vt:lpstr>Der Christmond ist vorhanden</vt:lpstr>
      <vt:lpstr>Dieweil, o frommer Jesu Christ</vt:lpstr>
      <vt:lpstr>Die Stein und Felsen sind zwar hart</vt:lpstr>
      <vt:lpstr>Du weißt, Herr Christ, die große Not</vt:lpstr>
      <vt:lpstr>Ei, mein Herr Christ, an mich gedenk</vt:lpstr>
      <vt:lpstr>Gott Lob und Dank, der Tag ist hin</vt:lpstr>
      <vt:lpstr>Gott Vater, reich von Güte</vt:lpstr>
      <vt:lpstr>Gott, himmlischer Vater mein</vt:lpstr>
      <vt:lpstr>Gott, reich über alle</vt:lpstr>
      <vt:lpstr>Helft mir Gottes Güte preisen</vt:lpstr>
      <vt:lpstr>Herr Christ, dein Blut für uns vergossn</vt:lpstr>
      <vt:lpstr>Herr Christ, wenn ich bedenke</vt:lpstr>
      <vt:lpstr>Herr Christ, wohn mir mit Gnaden bei</vt:lpstr>
      <vt:lpstr>Herr Gott, der du die Welt regierst</vt:lpstr>
      <vt:lpstr>Herr Gott, du hast das Tagelicht</vt:lpstr>
      <vt:lpstr>Herr Gott, du Herrscher aller Welt</vt:lpstr>
      <vt:lpstr>Herr Jesu Christ, dein teurer Leib</vt:lpstr>
      <vt:lpstr>Herr Jesu Christ, des Vaters Wort</vt:lpstr>
      <vt:lpstr>Herr Jesu Christ, wie manches Jahr</vt:lpstr>
      <vt:lpstr>Herr Jesu, dein Geist mach mich rein</vt:lpstr>
      <vt:lpstr>Herr Zebaoth, du starker Herr</vt:lpstr>
      <vt:lpstr>Herr, aus der Tief ruf ich zu dir</vt:lpstr>
      <vt:lpstr>Herzallerliebster Jesu Christ</vt:lpstr>
      <vt:lpstr>Ich dank dir herzlich, Jesu Christ</vt:lpstr>
      <vt:lpstr>Ich preis dich herzlich, Gott, mein Herr,</vt:lpstr>
      <vt:lpstr>Ich weiß, dass Gott ein Eifrer ist</vt:lpstr>
      <vt:lpstr>Lobt Gott in allen Landen</vt:lpstr>
      <vt:lpstr>Mein Herz im Leibe springet</vt:lpstr>
      <vt:lpstr>Mein Seel heut jubilieret</vt:lpstr>
      <vt:lpstr>Mein Seel, dies Wort mit Ernst betracht,</vt:lpstr>
      <vt:lpstr>Nun lasst uns alle preisen</vt:lpstr>
      <vt:lpstr>O Gott und Herr in aller Welt</vt:lpstr>
      <vt:lpstr>O Gott, der du die Menschen liebst</vt:lpstr>
      <vt:lpstr>O frommer Vater, deine Kind</vt:lpstr>
      <vt:lpstr>O heilige Dreifaltigkeit</vt:lpstr>
      <vt:lpstr>O Herr, mein Herz heb ich zu dir</vt:lpstr>
      <vt:lpstr>O höchster Gott, dein Güt ist groß</vt:lpstr>
      <vt:lpstr>O Jesu Christ, meins Lebens Licht</vt:lpstr>
      <vt:lpstr>O Jesu, hoch gebenedeit</vt:lpstr>
      <vt:lpstr>O Jesu, mein Erretter</vt:lpstr>
      <vt:lpstr>O Mensch, Herr Jesu Christ</vt:lpstr>
      <vt:lpstr>Schau an, mein Herz, wie Jesus Christ</vt:lpstr>
      <vt:lpstr>Starker Gott ins Himmels Thron</vt:lpstr>
      <vt:lpstr>Wenn ich bedenk die Güte</vt:lpstr>
      <vt:lpstr>Wenn ich zu dir, mein Herr und Gott</vt:lpstr>
      <vt:lpstr>Wer kann doch würdig preisen</vt:lpstr>
      <vt:lpstr>Wie groß, o Gott ins Himmels Saal</vt:lpstr>
      <vt:lpstr>Wie lieblich ist der Maien</vt:lpstr>
      <vt:lpstr>Wir danken dir, Herr Jesu Christ</vt:lpstr>
      <vt:lpstr>Wir sind allhier im fremden Land</vt:lpstr>
      <vt:lpstr>Zu dir, mein Gott, ich herzlich schrei,</vt:lpstr>
      <vt:lpstr>Ach lieber Gott, groß ist die Not</vt:lpstr>
      <vt:lpstr>Herr Jesu Christ, du bist der Mann</vt:lpstr>
      <vt:lpstr>Behm, Martin – Die Pfingst-Prosa</vt:lpstr>
      <vt:lpstr>Behm, Martin – Am dritten Sonntage nach Ostern, Jubilate.</vt:lpstr>
      <vt:lpstr>Behm, Martin – Am H. Ostertage. Aus dem Evangel. Marc. 15.</vt:lpstr>
      <vt:lpstr>Behm, Martin – Am vierten Sonntage nach Epiphaniae.</vt:lpstr>
      <vt:lpstr>Behm, Martin – Am Tage Epiphaniae</vt:lpstr>
      <vt:lpstr>Behm, Martin – Am Tage der Verkündigung Mariae oder Empfängniß Christi</vt:lpstr>
      <vt:lpstr>Behm, Martin – Am H. Neuen Jahrestage, aus dem Evang. Luc. 2.</vt:lpstr>
      <vt:lpstr>Behm, Martin – Am andern Sonntage des Advents aus dem Evangelio Luc. 21.</vt:lpstr>
      <vt:lpstr/>
      <vt:lpstr>Quellen:</vt:lpstr>
      <vt:lpstr>Spendenaufruf</vt:lpstr>
      <vt:lpstr>Jung St. Peter zu Straßburg</vt:lpstr>
    </vt:vector>
  </TitlesOfParts>
  <Company>Glaubensstimme.de</Company>
  <LinksUpToDate>false</LinksUpToDate>
  <CharactersWithSpaces>89665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Lieder</dc:title>
  <dc:subject/>
  <dc:creator>Behm, Martin</dc:creator>
  <cp:keywords/>
  <dc:description/>
  <cp:lastModifiedBy>webmaster@glaubensstimme.de</cp:lastModifiedBy>
  <cp:revision>2</cp:revision>
  <dcterms:created xsi:type="dcterms:W3CDTF">2022-10-23T09:25:00Z</dcterms:created>
  <dcterms:modified xsi:type="dcterms:W3CDTF">2022-10-30T13:36:00Z</dcterms:modified>
  <dc:language>de</dc:language>
</cp:coreProperties>
</file>